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14FF" w:rsidRDefault="00513B96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6714FF" w:rsidRDefault="00513B96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6714FF" w:rsidRDefault="00E17B98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s1026" style="position:absolute;left:0;text-align:left;margin-left:387pt;margin-top:12.8pt;width:81pt;height:27pt;z-index:251660288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3jMOm1wAAAAkBAAAPAAAAAAAAAAEAIAAAACIAAABk&#10;cnMvZG93bnJldi54bWxQSwECFAAUAAAACACHTuJAjxEil84BAAB+AwAADgAAAAAAAAABACAAAAAm&#10;AQAAZHJzL2Uyb0RvYy54bWxQSwUGAAAAAAYABgBZAQAAZgUAAAAA&#10;" stroked="f">
            <v:textbox>
              <w:txbxContent>
                <w:p w:rsidR="006714FF" w:rsidRDefault="006714FF"/>
              </w:txbxContent>
            </v:textbox>
          </v:rect>
        </w:pict>
      </w:r>
      <w:proofErr w:type="spellStart"/>
      <w:r w:rsidR="00513B96">
        <w:rPr>
          <w:rFonts w:ascii="Times New Roman" w:hAnsi="Times New Roman"/>
          <w:sz w:val="24"/>
          <w:szCs w:val="24"/>
        </w:rPr>
        <w:t>Хоринского</w:t>
      </w:r>
      <w:proofErr w:type="spellEnd"/>
      <w:r w:rsidR="00513B96">
        <w:rPr>
          <w:rFonts w:ascii="Times New Roman" w:hAnsi="Times New Roman"/>
          <w:sz w:val="24"/>
          <w:szCs w:val="24"/>
        </w:rPr>
        <w:t xml:space="preserve"> района  Республики Бурятия</w:t>
      </w:r>
    </w:p>
    <w:p w:rsidR="006714FF" w:rsidRDefault="006714FF">
      <w:pPr>
        <w:pStyle w:val="afff4"/>
        <w:jc w:val="center"/>
        <w:rPr>
          <w:rFonts w:ascii="Times New Roman" w:hAnsi="Times New Roman"/>
          <w:sz w:val="24"/>
          <w:szCs w:val="24"/>
        </w:rPr>
      </w:pPr>
    </w:p>
    <w:p w:rsidR="006714FF" w:rsidRPr="00E66124" w:rsidRDefault="00513B96">
      <w:pPr>
        <w:pStyle w:val="afff4"/>
        <w:rPr>
          <w:rFonts w:ascii="Times New Roman" w:hAnsi="Times New Roman"/>
          <w:sz w:val="20"/>
          <w:szCs w:val="20"/>
        </w:rPr>
      </w:pPr>
      <w:r w:rsidRPr="00E66124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E66124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E66124">
        <w:rPr>
          <w:rFonts w:ascii="Times New Roman" w:hAnsi="Times New Roman"/>
          <w:sz w:val="20"/>
          <w:szCs w:val="20"/>
        </w:rPr>
        <w:t xml:space="preserve"> район,</w:t>
      </w:r>
    </w:p>
    <w:p w:rsidR="006714FF" w:rsidRPr="00E66124" w:rsidRDefault="00513B96">
      <w:pPr>
        <w:pStyle w:val="afff4"/>
        <w:rPr>
          <w:rFonts w:ascii="Times New Roman" w:hAnsi="Times New Roman"/>
          <w:sz w:val="20"/>
          <w:szCs w:val="20"/>
        </w:rPr>
      </w:pPr>
      <w:r w:rsidRPr="00E66124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E66124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E66124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E66124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E66124">
        <w:rPr>
          <w:rFonts w:ascii="Times New Roman" w:hAnsi="Times New Roman"/>
          <w:sz w:val="20"/>
          <w:szCs w:val="20"/>
        </w:rPr>
        <w:t xml:space="preserve">, 6                                                          </w:t>
      </w:r>
      <w:r w:rsidR="00DB69C6" w:rsidRPr="00E66124">
        <w:rPr>
          <w:rFonts w:ascii="Times New Roman" w:hAnsi="Times New Roman"/>
          <w:sz w:val="20"/>
          <w:szCs w:val="20"/>
        </w:rPr>
        <w:t xml:space="preserve">         </w:t>
      </w:r>
      <w:r w:rsidR="00E66124">
        <w:rPr>
          <w:rFonts w:ascii="Times New Roman" w:hAnsi="Times New Roman"/>
          <w:sz w:val="20"/>
          <w:szCs w:val="20"/>
        </w:rPr>
        <w:t xml:space="preserve">                                            </w:t>
      </w:r>
      <w:r w:rsidRPr="00E66124">
        <w:rPr>
          <w:rFonts w:ascii="Times New Roman" w:hAnsi="Times New Roman"/>
          <w:sz w:val="20"/>
          <w:szCs w:val="20"/>
        </w:rPr>
        <w:t xml:space="preserve"> тел. 24-1-35</w:t>
      </w:r>
    </w:p>
    <w:p w:rsidR="006714FF" w:rsidRDefault="00E17B98">
      <w:pPr>
        <w:pStyle w:val="afff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7" editas="canvas" style="width:459pt;height:8.35pt;mso-position-horizontal-relative:char;mso-position-vertical-relative:line" coordsize="5829300,106045203">
            <v:rect id="_x0000_s1029" style="position:absolute;width:5829300;height:106045" o:gfxdata="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3osDs0gAAAAQBAAAPAAAAAAAAAAEAIAAAACIAAABkcnMvZG93bnJldi54&#10;bWxQSwECFAAUAAAACACHTuJAaii0jzkCAACtBAAADgAAAAAAAAABACAAAAAhAQAAZHJzL2Uyb0Rv&#10;Yy54bWxQSwUGAAAAAAYABgBZAQAAzAUAAAAA&#10;" filled="f" stroked="f">
              <o:lock v:ext="edit" rotation="t" aspectratio="t"/>
            </v:rect>
            <v:line id="_x0000_s1028" style="position:absolute" from="114157,0" to="5829299,1644" o:gfxdata="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Aonrl1QAAAAQBAAAPAAAAAAAAAAEAIAAAACIAAABkcnMv&#10;ZG93bnJldi54bWxQSwECFAAUAAAACACHTuJARbucRAYCAAD/AwAADgAAAAAAAAABACAAAAAkAQAA&#10;ZHJzL2Uyb0RvYy54bWxQSwUGAAAAAAYABgBZAQAAnAUAAAAA&#10;" strokeweight="4.5pt"/>
            <w10:wrap type="none"/>
            <w10:anchorlock/>
          </v:group>
        </w:pict>
      </w:r>
    </w:p>
    <w:p w:rsidR="006714FF" w:rsidRDefault="005D52D2" w:rsidP="005D6AB2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="00513B96">
        <w:rPr>
          <w:sz w:val="26"/>
          <w:szCs w:val="26"/>
        </w:rPr>
        <w:t>РЕШЕНИЕ</w:t>
      </w:r>
      <w:r>
        <w:rPr>
          <w:sz w:val="26"/>
          <w:szCs w:val="26"/>
        </w:rPr>
        <w:t xml:space="preserve">                                         ПРОЕКТ</w:t>
      </w:r>
    </w:p>
    <w:p w:rsidR="006714FF" w:rsidRDefault="005D52D2">
      <w:pPr>
        <w:ind w:firstLine="709"/>
        <w:jc w:val="center"/>
      </w:pPr>
      <w:r>
        <w:rPr>
          <w:sz w:val="26"/>
          <w:szCs w:val="26"/>
        </w:rPr>
        <w:t>№ «</w:t>
      </w:r>
      <w:r w:rsidR="00513B96">
        <w:rPr>
          <w:sz w:val="26"/>
          <w:szCs w:val="26"/>
        </w:rPr>
        <w:t xml:space="preserve">»                                                                             </w:t>
      </w:r>
      <w:r w:rsidR="005D6AB2">
        <w:rPr>
          <w:sz w:val="26"/>
          <w:szCs w:val="26"/>
        </w:rPr>
        <w:t xml:space="preserve">             </w:t>
      </w:r>
      <w:r w:rsidR="00513B96">
        <w:rPr>
          <w:sz w:val="26"/>
          <w:szCs w:val="26"/>
        </w:rPr>
        <w:t>от «»</w:t>
      </w:r>
      <w:r w:rsidR="00DB69C6">
        <w:rPr>
          <w:sz w:val="26"/>
          <w:szCs w:val="26"/>
        </w:rPr>
        <w:t xml:space="preserve"> </w:t>
      </w:r>
      <w:r w:rsidR="00511670">
        <w:rPr>
          <w:sz w:val="26"/>
          <w:szCs w:val="26"/>
        </w:rPr>
        <w:t>июня</w:t>
      </w:r>
      <w:r w:rsidR="00513B96">
        <w:rPr>
          <w:sz w:val="26"/>
          <w:szCs w:val="26"/>
        </w:rPr>
        <w:t xml:space="preserve"> 202</w:t>
      </w:r>
      <w:r w:rsidR="00DB4DED">
        <w:rPr>
          <w:sz w:val="26"/>
          <w:szCs w:val="26"/>
        </w:rPr>
        <w:t>3</w:t>
      </w:r>
      <w:r w:rsidR="00513B96">
        <w:rPr>
          <w:sz w:val="26"/>
          <w:szCs w:val="26"/>
        </w:rPr>
        <w:t>года</w:t>
      </w:r>
    </w:p>
    <w:p w:rsidR="006714FF" w:rsidRDefault="006714FF">
      <w:pPr>
        <w:ind w:firstLine="709"/>
        <w:jc w:val="center"/>
        <w:rPr>
          <w:sz w:val="26"/>
          <w:szCs w:val="26"/>
        </w:rPr>
      </w:pPr>
    </w:p>
    <w:p w:rsidR="00DB4DED" w:rsidRDefault="00513B96" w:rsidP="00DB4DED">
      <w:pPr>
        <w:jc w:val="both"/>
        <w:rPr>
          <w:b/>
        </w:rPr>
      </w:pPr>
      <w:r>
        <w:rPr>
          <w:b/>
          <w:bCs/>
        </w:rPr>
        <w:t xml:space="preserve">«О внесении изменений </w:t>
      </w:r>
      <w:r w:rsidR="00DB4DED">
        <w:rPr>
          <w:b/>
          <w:bCs/>
        </w:rPr>
        <w:t>и дополнений в решение</w:t>
      </w:r>
      <w:r w:rsidR="00DB4DED" w:rsidRPr="00DB4DED">
        <w:rPr>
          <w:b/>
          <w:bCs/>
        </w:rPr>
        <w:t xml:space="preserve"> </w:t>
      </w:r>
      <w:r w:rsidR="00DB4DED">
        <w:rPr>
          <w:b/>
          <w:bCs/>
        </w:rPr>
        <w:t>Совета депутатов МО СП «</w:t>
      </w:r>
      <w:proofErr w:type="spellStart"/>
      <w:r w:rsidR="00DB4DED">
        <w:rPr>
          <w:b/>
          <w:bCs/>
        </w:rPr>
        <w:t>Краснопартизанское</w:t>
      </w:r>
      <w:proofErr w:type="spellEnd"/>
      <w:r w:rsidR="00DB4DED">
        <w:rPr>
          <w:b/>
          <w:bCs/>
        </w:rPr>
        <w:t xml:space="preserve">» от 21.10.2022 г. № «18» </w:t>
      </w:r>
      <w:r>
        <w:rPr>
          <w:b/>
          <w:bCs/>
        </w:rPr>
        <w:t xml:space="preserve"> </w:t>
      </w:r>
      <w:r w:rsidR="00DB4DED">
        <w:rPr>
          <w:b/>
          <w:bCs/>
        </w:rPr>
        <w:t>«</w:t>
      </w:r>
      <w:r w:rsidR="00DB4DED">
        <w:rPr>
          <w:b/>
        </w:rPr>
        <w:t>О передаче осуществления части полномочий от Администрации сельского поселения «</w:t>
      </w:r>
      <w:proofErr w:type="spellStart"/>
      <w:r w:rsidR="00DB4DED" w:rsidRPr="000A1539">
        <w:rPr>
          <w:b/>
        </w:rPr>
        <w:t>Краснопартизанское</w:t>
      </w:r>
      <w:proofErr w:type="spellEnd"/>
      <w:r w:rsidR="00DB4DED" w:rsidRPr="000A1539">
        <w:rPr>
          <w:b/>
        </w:rPr>
        <w:t>»</w:t>
      </w:r>
      <w:r w:rsidR="00DB4DED">
        <w:rPr>
          <w:b/>
        </w:rPr>
        <w:t xml:space="preserve"> к Администрации МО «</w:t>
      </w:r>
      <w:proofErr w:type="spellStart"/>
      <w:r w:rsidR="00DB4DED">
        <w:rPr>
          <w:b/>
        </w:rPr>
        <w:t>Хоринский</w:t>
      </w:r>
      <w:proofErr w:type="spellEnd"/>
      <w:r w:rsidR="00DB4DED">
        <w:rPr>
          <w:b/>
        </w:rPr>
        <w:t xml:space="preserve"> район» на период с 11.10.2022г. по 31.10.2022г.»» </w:t>
      </w:r>
    </w:p>
    <w:p w:rsidR="00DB4DED" w:rsidRDefault="00DB4DED" w:rsidP="00DB4DED">
      <w:pPr>
        <w:jc w:val="both"/>
        <w:rPr>
          <w:b/>
          <w:bCs/>
        </w:rPr>
      </w:pPr>
    </w:p>
    <w:p w:rsidR="00DB4DED" w:rsidRDefault="00DB4DED">
      <w:pPr>
        <w:jc w:val="center"/>
        <w:rPr>
          <w:b/>
          <w:bCs/>
        </w:rPr>
      </w:pPr>
    </w:p>
    <w:p w:rsidR="00DB4DED" w:rsidRDefault="00DB4DED">
      <w:pPr>
        <w:jc w:val="center"/>
        <w:rPr>
          <w:b/>
          <w:bCs/>
        </w:rPr>
      </w:pPr>
    </w:p>
    <w:p w:rsidR="006714FF" w:rsidRDefault="00513B96">
      <w:pPr>
        <w:ind w:firstLine="540"/>
        <w:jc w:val="both"/>
      </w:pPr>
      <w:r>
        <w:t>В соответствии с Федеральным законом от 06.10.2003 № 131-ФЗ «Об общих принципах организации местного самоуправления в Российской Федерации», Устава муниципального образования сельское поселение «</w:t>
      </w:r>
      <w:proofErr w:type="spellStart"/>
      <w:r>
        <w:t>Кранопартизанское</w:t>
      </w:r>
      <w:proofErr w:type="spellEnd"/>
      <w:r>
        <w:t>», Совет депутатов  муниципального образования сельское поселение «</w:t>
      </w:r>
      <w:proofErr w:type="spellStart"/>
      <w:r>
        <w:t>Краснопартизанкое</w:t>
      </w:r>
      <w:proofErr w:type="spellEnd"/>
      <w:r>
        <w:t>».</w:t>
      </w:r>
    </w:p>
    <w:p w:rsidR="006714FF" w:rsidRPr="0080115A" w:rsidRDefault="00513B96">
      <w:pPr>
        <w:suppressAutoHyphens/>
        <w:spacing w:before="120" w:after="120"/>
        <w:jc w:val="center"/>
        <w:rPr>
          <w:b/>
          <w:bCs/>
        </w:rPr>
      </w:pPr>
      <w:r w:rsidRPr="0080115A">
        <w:rPr>
          <w:b/>
          <w:bCs/>
        </w:rPr>
        <w:t>РЕШИЛ:</w:t>
      </w:r>
    </w:p>
    <w:p w:rsidR="00DB4DED" w:rsidRPr="00DB4DED" w:rsidRDefault="00513B96" w:rsidP="00F70998">
      <w:pPr>
        <w:numPr>
          <w:ilvl w:val="0"/>
          <w:numId w:val="11"/>
        </w:numPr>
        <w:jc w:val="both"/>
      </w:pPr>
      <w:r w:rsidRPr="00DB4DED">
        <w:t>Внести изменения</w:t>
      </w:r>
      <w:r w:rsidR="00DB4DED" w:rsidRPr="00DB4DED">
        <w:t xml:space="preserve"> и дополнения</w:t>
      </w:r>
      <w:r w:rsidRPr="00DB4DED">
        <w:t xml:space="preserve"> </w:t>
      </w:r>
      <w:r w:rsidR="00DB4DED" w:rsidRPr="00DB4DED">
        <w:rPr>
          <w:bCs/>
        </w:rPr>
        <w:t>в решение Совета депутатов МО СП «</w:t>
      </w:r>
      <w:proofErr w:type="spellStart"/>
      <w:r w:rsidR="00DB4DED" w:rsidRPr="00DB4DED">
        <w:rPr>
          <w:bCs/>
        </w:rPr>
        <w:t>Краснопартизанское</w:t>
      </w:r>
      <w:proofErr w:type="spellEnd"/>
      <w:r w:rsidR="00DB4DED" w:rsidRPr="00DB4DED">
        <w:rPr>
          <w:bCs/>
        </w:rPr>
        <w:t>» от 21.10.2022 г. № «18»  «</w:t>
      </w:r>
      <w:r w:rsidR="00DB4DED" w:rsidRPr="00DB4DED">
        <w:t>О передаче осуществления части полномочий от Администрации сельского поселения «</w:t>
      </w:r>
      <w:proofErr w:type="spellStart"/>
      <w:r w:rsidR="00DB4DED" w:rsidRPr="00DB4DED">
        <w:t>Краснопартизанское</w:t>
      </w:r>
      <w:proofErr w:type="spellEnd"/>
      <w:r w:rsidR="00DB4DED" w:rsidRPr="00DB4DED">
        <w:t>» к Администрации МО «</w:t>
      </w:r>
      <w:proofErr w:type="spellStart"/>
      <w:r w:rsidR="00DB4DED" w:rsidRPr="00DB4DED">
        <w:t>Хоринский</w:t>
      </w:r>
      <w:proofErr w:type="spellEnd"/>
      <w:r w:rsidR="00DB4DED" w:rsidRPr="00DB4DED">
        <w:t xml:space="preserve"> район» на период с 11.10.2022г. по 31.10.2022г.»»</w:t>
      </w:r>
      <w:proofErr w:type="gramStart"/>
      <w:r w:rsidR="00DB4DED" w:rsidRPr="00DB4DED">
        <w:t xml:space="preserve"> </w:t>
      </w:r>
      <w:r w:rsidR="00DB4DED">
        <w:t>:</w:t>
      </w:r>
      <w:proofErr w:type="gramEnd"/>
    </w:p>
    <w:p w:rsidR="00DB4DED" w:rsidRPr="00DB4DED" w:rsidRDefault="00DB4DED" w:rsidP="00DB4DED">
      <w:pPr>
        <w:jc w:val="both"/>
        <w:rPr>
          <w:bCs/>
        </w:rPr>
      </w:pPr>
    </w:p>
    <w:p w:rsidR="00F70998" w:rsidRDefault="00DB4DED" w:rsidP="00DB4DED">
      <w:pPr>
        <w:numPr>
          <w:ilvl w:val="1"/>
          <w:numId w:val="11"/>
        </w:numPr>
        <w:ind w:left="700" w:firstLineChars="269" w:firstLine="646"/>
        <w:jc w:val="both"/>
      </w:pPr>
      <w:r>
        <w:t xml:space="preserve">п. 2 дополнить словами следующего содержания по форме, согласно прилагаемому к решению </w:t>
      </w:r>
      <w:r w:rsidR="00E66124">
        <w:t>С</w:t>
      </w:r>
      <w:r>
        <w:t>оглашени</w:t>
      </w:r>
      <w:r w:rsidR="00E66124">
        <w:t>ю.</w:t>
      </w:r>
      <w:r>
        <w:t xml:space="preserve"> </w:t>
      </w:r>
    </w:p>
    <w:p w:rsidR="006714FF" w:rsidRDefault="00DB4DED" w:rsidP="00DB4DED">
      <w:pPr>
        <w:numPr>
          <w:ilvl w:val="1"/>
          <w:numId w:val="11"/>
        </w:numPr>
        <w:ind w:left="700" w:firstLineChars="269" w:firstLine="646"/>
        <w:jc w:val="both"/>
      </w:pPr>
      <w:r>
        <w:t xml:space="preserve"> </w:t>
      </w:r>
      <w:r w:rsidR="00F70998">
        <w:t>Дополнить Соглашением согласно Приложению к настоящему решению</w:t>
      </w:r>
    </w:p>
    <w:p w:rsidR="006714FF" w:rsidRDefault="00513B96">
      <w:pPr>
        <w:tabs>
          <w:tab w:val="left" w:pos="1006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Обнародовать настоящее решение на информационных стендах и разместить на официальном сайте муниципального образования сельское поселение «</w:t>
      </w:r>
      <w:proofErr w:type="spellStart"/>
      <w:r>
        <w:rPr>
          <w:sz w:val="26"/>
          <w:szCs w:val="26"/>
        </w:rPr>
        <w:t>Краснопартизанское</w:t>
      </w:r>
      <w:proofErr w:type="spellEnd"/>
      <w:r>
        <w:rPr>
          <w:sz w:val="26"/>
          <w:szCs w:val="26"/>
        </w:rPr>
        <w:t xml:space="preserve">» – </w:t>
      </w:r>
      <w:hyperlink r:id="rId6" w:history="1">
        <w:r>
          <w:rPr>
            <w:rStyle w:val="aa"/>
            <w:sz w:val="26"/>
            <w:szCs w:val="26"/>
          </w:rPr>
          <w:t>www.</w:t>
        </w:r>
        <w:r>
          <w:rPr>
            <w:rStyle w:val="aa"/>
            <w:sz w:val="26"/>
            <w:szCs w:val="26"/>
            <w:lang w:val="en-US"/>
          </w:rPr>
          <w:t>admkp</w:t>
        </w:r>
        <w:r>
          <w:rPr>
            <w:rStyle w:val="aa"/>
            <w:sz w:val="26"/>
            <w:szCs w:val="26"/>
          </w:rPr>
          <w:t>.</w:t>
        </w:r>
        <w:proofErr w:type="spellStart"/>
        <w:r>
          <w:rPr>
            <w:rStyle w:val="aa"/>
            <w:sz w:val="26"/>
            <w:szCs w:val="26"/>
          </w:rPr>
          <w:t>ru</w:t>
        </w:r>
        <w:proofErr w:type="spellEnd"/>
      </w:hyperlink>
      <w:r>
        <w:rPr>
          <w:sz w:val="26"/>
          <w:szCs w:val="26"/>
        </w:rPr>
        <w:t xml:space="preserve"> (раздел – документы) в сети Интернет.</w:t>
      </w:r>
    </w:p>
    <w:p w:rsidR="006714FF" w:rsidRDefault="00513B96">
      <w:pPr>
        <w:tabs>
          <w:tab w:val="left" w:pos="1006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со дня его обнародования.</w:t>
      </w:r>
    </w:p>
    <w:p w:rsidR="006714FF" w:rsidRDefault="006714FF">
      <w:pPr>
        <w:jc w:val="both"/>
        <w:rPr>
          <w:sz w:val="26"/>
          <w:szCs w:val="26"/>
        </w:rPr>
      </w:pPr>
    </w:p>
    <w:p w:rsidR="006714FF" w:rsidRPr="0082199A" w:rsidRDefault="00513B96">
      <w:pPr>
        <w:rPr>
          <w:bCs/>
          <w:sz w:val="26"/>
          <w:szCs w:val="26"/>
        </w:rPr>
      </w:pPr>
      <w:r w:rsidRPr="0082199A">
        <w:rPr>
          <w:bCs/>
          <w:sz w:val="26"/>
          <w:szCs w:val="26"/>
        </w:rPr>
        <w:t>Председатель</w:t>
      </w:r>
    </w:p>
    <w:p w:rsidR="006714FF" w:rsidRPr="0082199A" w:rsidRDefault="00513B96">
      <w:pPr>
        <w:rPr>
          <w:bCs/>
          <w:sz w:val="26"/>
          <w:szCs w:val="26"/>
        </w:rPr>
      </w:pPr>
      <w:bookmarkStart w:id="0" w:name="_GoBack"/>
      <w:bookmarkEnd w:id="0"/>
      <w:r w:rsidRPr="0082199A">
        <w:rPr>
          <w:bCs/>
          <w:sz w:val="26"/>
          <w:szCs w:val="26"/>
        </w:rPr>
        <w:t xml:space="preserve">Совета депутатов  МО СП </w:t>
      </w:r>
    </w:p>
    <w:p w:rsidR="006714FF" w:rsidRPr="0082199A" w:rsidRDefault="00513B96">
      <w:pPr>
        <w:jc w:val="both"/>
        <w:rPr>
          <w:bCs/>
          <w:sz w:val="26"/>
          <w:szCs w:val="26"/>
        </w:rPr>
      </w:pPr>
      <w:r w:rsidRPr="0082199A">
        <w:rPr>
          <w:bCs/>
          <w:sz w:val="26"/>
          <w:szCs w:val="26"/>
        </w:rPr>
        <w:t>«</w:t>
      </w:r>
      <w:proofErr w:type="spellStart"/>
      <w:r w:rsidRPr="0082199A">
        <w:rPr>
          <w:bCs/>
          <w:sz w:val="26"/>
          <w:szCs w:val="26"/>
        </w:rPr>
        <w:t>Краснопартизанское</w:t>
      </w:r>
      <w:proofErr w:type="spellEnd"/>
      <w:r w:rsidRPr="0082199A">
        <w:rPr>
          <w:bCs/>
          <w:sz w:val="26"/>
          <w:szCs w:val="26"/>
        </w:rPr>
        <w:t xml:space="preserve">»                                       </w:t>
      </w:r>
      <w:proofErr w:type="spellStart"/>
      <w:r w:rsidRPr="0082199A">
        <w:rPr>
          <w:bCs/>
          <w:sz w:val="26"/>
          <w:szCs w:val="26"/>
        </w:rPr>
        <w:t>Дриевская</w:t>
      </w:r>
      <w:proofErr w:type="spellEnd"/>
      <w:r w:rsidRPr="0082199A">
        <w:rPr>
          <w:bCs/>
          <w:sz w:val="26"/>
          <w:szCs w:val="26"/>
        </w:rPr>
        <w:t xml:space="preserve"> Г.М.                                        </w:t>
      </w:r>
    </w:p>
    <w:p w:rsidR="006714FF" w:rsidRPr="0082199A" w:rsidRDefault="006714FF">
      <w:pPr>
        <w:jc w:val="both"/>
        <w:rPr>
          <w:bCs/>
          <w:sz w:val="26"/>
          <w:szCs w:val="26"/>
        </w:rPr>
      </w:pPr>
    </w:p>
    <w:p w:rsidR="006714FF" w:rsidRPr="0082199A" w:rsidRDefault="006714FF">
      <w:pPr>
        <w:jc w:val="both"/>
        <w:rPr>
          <w:bCs/>
          <w:sz w:val="26"/>
          <w:szCs w:val="26"/>
        </w:rPr>
      </w:pPr>
    </w:p>
    <w:p w:rsidR="006714FF" w:rsidRPr="0082199A" w:rsidRDefault="00513B96">
      <w:pPr>
        <w:rPr>
          <w:bCs/>
          <w:sz w:val="26"/>
          <w:szCs w:val="26"/>
        </w:rPr>
      </w:pPr>
      <w:r w:rsidRPr="0082199A">
        <w:rPr>
          <w:bCs/>
          <w:sz w:val="26"/>
          <w:szCs w:val="26"/>
        </w:rPr>
        <w:t xml:space="preserve">Глава МО СП </w:t>
      </w:r>
    </w:p>
    <w:p w:rsidR="006714FF" w:rsidRPr="0082199A" w:rsidRDefault="00513B96">
      <w:pPr>
        <w:rPr>
          <w:bCs/>
          <w:sz w:val="26"/>
          <w:szCs w:val="26"/>
        </w:rPr>
      </w:pPr>
      <w:r w:rsidRPr="0082199A">
        <w:rPr>
          <w:bCs/>
          <w:sz w:val="26"/>
          <w:szCs w:val="26"/>
        </w:rPr>
        <w:t>«</w:t>
      </w:r>
      <w:proofErr w:type="spellStart"/>
      <w:r w:rsidRPr="0082199A">
        <w:rPr>
          <w:bCs/>
          <w:sz w:val="26"/>
          <w:szCs w:val="26"/>
        </w:rPr>
        <w:t>Краснопартизанское</w:t>
      </w:r>
      <w:proofErr w:type="spellEnd"/>
      <w:r w:rsidRPr="0082199A">
        <w:rPr>
          <w:bCs/>
          <w:sz w:val="26"/>
          <w:szCs w:val="26"/>
        </w:rPr>
        <w:t xml:space="preserve">»                                      </w:t>
      </w:r>
      <w:proofErr w:type="spellStart"/>
      <w:r w:rsidRPr="0082199A">
        <w:rPr>
          <w:bCs/>
          <w:sz w:val="26"/>
          <w:szCs w:val="26"/>
        </w:rPr>
        <w:t>Дондоков</w:t>
      </w:r>
      <w:proofErr w:type="spellEnd"/>
      <w:r w:rsidRPr="0082199A">
        <w:rPr>
          <w:bCs/>
          <w:sz w:val="26"/>
          <w:szCs w:val="26"/>
        </w:rPr>
        <w:t xml:space="preserve"> Ц.Д.</w:t>
      </w:r>
    </w:p>
    <w:p w:rsidR="006714FF" w:rsidRPr="0082199A" w:rsidRDefault="006714FF"/>
    <w:p w:rsidR="006714FF" w:rsidRDefault="006714FF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p w:rsidR="00E66124" w:rsidRDefault="00E66124"/>
    <w:tbl>
      <w:tblPr>
        <w:tblW w:w="98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5068"/>
      </w:tblGrid>
      <w:tr w:rsidR="00E66124" w:rsidTr="006D7B5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УТВЕРЖДЕНО </w:t>
            </w:r>
          </w:p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Решением Совета депутатов </w:t>
            </w:r>
            <w:r>
              <w:rPr>
                <w:iCs/>
              </w:rPr>
              <w:tab/>
            </w:r>
          </w:p>
          <w:p w:rsidR="00E66124" w:rsidRDefault="00E66124" w:rsidP="006D7B52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МО СП «</w:t>
            </w:r>
            <w:proofErr w:type="spellStart"/>
            <w:r>
              <w:rPr>
                <w:iCs/>
              </w:rPr>
              <w:t>Краснопартизанское</w:t>
            </w:r>
            <w:proofErr w:type="spellEnd"/>
            <w:r>
              <w:rPr>
                <w:iCs/>
              </w:rPr>
              <w:t>»</w:t>
            </w:r>
          </w:p>
          <w:p w:rsidR="00E66124" w:rsidRDefault="00E66124" w:rsidP="006D7B52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от 21.10.2022 г. №18</w:t>
            </w:r>
          </w:p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jc w:val="right"/>
              <w:rPr>
                <w:iCs/>
              </w:rPr>
            </w:pPr>
            <w:r>
              <w:rPr>
                <w:iCs/>
              </w:rPr>
              <w:t>УТВЕРЖДЕНО</w:t>
            </w:r>
          </w:p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                              Решением Совета депутатов </w:t>
            </w:r>
            <w:r>
              <w:rPr>
                <w:iCs/>
              </w:rPr>
              <w:tab/>
            </w:r>
          </w:p>
          <w:p w:rsidR="00E66124" w:rsidRDefault="00E66124" w:rsidP="006D7B52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</w:rPr>
            </w:pPr>
            <w:r>
              <w:rPr>
                <w:iCs/>
              </w:rPr>
              <w:t>МО «</w:t>
            </w:r>
            <w:proofErr w:type="spellStart"/>
            <w:r>
              <w:rPr>
                <w:iCs/>
              </w:rPr>
              <w:t>Хоринский</w:t>
            </w:r>
            <w:proofErr w:type="spellEnd"/>
            <w:r>
              <w:rPr>
                <w:iCs/>
              </w:rPr>
              <w:t xml:space="preserve"> район»</w:t>
            </w:r>
          </w:p>
          <w:p w:rsidR="00E66124" w:rsidRDefault="00E66124" w:rsidP="006D7B52">
            <w:pPr>
              <w:widowControl w:val="0"/>
              <w:autoSpaceDE w:val="0"/>
              <w:autoSpaceDN w:val="0"/>
              <w:adjustRightInd w:val="0"/>
              <w:jc w:val="right"/>
              <w:rPr>
                <w:iCs/>
              </w:rPr>
            </w:pPr>
            <w:r>
              <w:rPr>
                <w:iCs/>
              </w:rPr>
              <w:t>от 11.10.2022 г. №1-43/22</w:t>
            </w:r>
          </w:p>
          <w:p w:rsidR="00E66124" w:rsidRDefault="00E66124" w:rsidP="006D7B52">
            <w:pPr>
              <w:widowControl w:val="0"/>
              <w:tabs>
                <w:tab w:val="left" w:pos="8220"/>
                <w:tab w:val="left" w:pos="8820"/>
              </w:tabs>
              <w:autoSpaceDE w:val="0"/>
              <w:autoSpaceDN w:val="0"/>
              <w:adjustRightInd w:val="0"/>
              <w:jc w:val="right"/>
              <w:rPr>
                <w:iCs/>
              </w:rPr>
            </w:pPr>
          </w:p>
        </w:tc>
      </w:tr>
    </w:tbl>
    <w:p w:rsidR="00E66124" w:rsidRPr="00DE2510" w:rsidRDefault="00E66124" w:rsidP="00E66124">
      <w:pPr>
        <w:widowControl w:val="0"/>
        <w:autoSpaceDE w:val="0"/>
        <w:autoSpaceDN w:val="0"/>
        <w:adjustRightInd w:val="0"/>
        <w:rPr>
          <w:i/>
          <w:iCs/>
        </w:rPr>
      </w:pPr>
    </w:p>
    <w:p w:rsidR="00E66124" w:rsidRDefault="00E66124" w:rsidP="00E66124">
      <w:pPr>
        <w:widowControl w:val="0"/>
        <w:autoSpaceDE w:val="0"/>
        <w:autoSpaceDN w:val="0"/>
        <w:adjustRightInd w:val="0"/>
        <w:rPr>
          <w:i/>
          <w:iCs/>
        </w:rPr>
      </w:pPr>
    </w:p>
    <w:p w:rsidR="00E66124" w:rsidRPr="00DE2510" w:rsidRDefault="00E66124" w:rsidP="00E66124">
      <w:pPr>
        <w:widowControl w:val="0"/>
        <w:autoSpaceDE w:val="0"/>
        <w:autoSpaceDN w:val="0"/>
        <w:adjustRightInd w:val="0"/>
        <w:rPr>
          <w:i/>
          <w:iCs/>
        </w:rPr>
      </w:pPr>
    </w:p>
    <w:p w:rsidR="00E66124" w:rsidRPr="00C31097" w:rsidRDefault="00E66124" w:rsidP="00E66124">
      <w:pPr>
        <w:pStyle w:val="1b"/>
        <w:shd w:val="clear" w:color="auto" w:fill="auto"/>
        <w:spacing w:after="0" w:line="240" w:lineRule="exact"/>
        <w:rPr>
          <w:sz w:val="24"/>
          <w:szCs w:val="24"/>
        </w:rPr>
      </w:pPr>
      <w:bookmarkStart w:id="1" w:name="bookmark0"/>
      <w:r w:rsidRPr="00C31097">
        <w:rPr>
          <w:sz w:val="24"/>
          <w:szCs w:val="24"/>
        </w:rPr>
        <w:t>СОГЛАШЕНИЕ</w:t>
      </w:r>
      <w:bookmarkEnd w:id="1"/>
    </w:p>
    <w:p w:rsidR="00E66124" w:rsidRDefault="00E66124" w:rsidP="00E66124">
      <w:pPr>
        <w:tabs>
          <w:tab w:val="left" w:pos="8222"/>
        </w:tabs>
        <w:jc w:val="center"/>
        <w:rPr>
          <w:b/>
        </w:rPr>
      </w:pPr>
      <w:r w:rsidRPr="00C31097">
        <w:rPr>
          <w:b/>
        </w:rPr>
        <w:t>о передаче полномочий муниципального образования сельское поселение</w:t>
      </w:r>
      <w:r w:rsidRPr="00C31097">
        <w:rPr>
          <w:b/>
        </w:rPr>
        <w:br/>
        <w:t>«</w:t>
      </w:r>
      <w:proofErr w:type="spellStart"/>
      <w:r>
        <w:rPr>
          <w:b/>
        </w:rPr>
        <w:t>Краснопартизанское</w:t>
      </w:r>
      <w:proofErr w:type="spellEnd"/>
      <w:r w:rsidRPr="00C31097">
        <w:rPr>
          <w:b/>
        </w:rPr>
        <w:t>» муниципальному образованию «</w:t>
      </w:r>
      <w:proofErr w:type="spellStart"/>
      <w:r w:rsidRPr="00C31097">
        <w:rPr>
          <w:b/>
        </w:rPr>
        <w:t>Хоринский</w:t>
      </w:r>
      <w:proofErr w:type="spellEnd"/>
      <w:r w:rsidRPr="00C31097">
        <w:rPr>
          <w:b/>
        </w:rPr>
        <w:t xml:space="preserve"> район»</w:t>
      </w:r>
    </w:p>
    <w:p w:rsidR="00E66124" w:rsidRPr="00C31097" w:rsidRDefault="00E66124" w:rsidP="00E66124">
      <w:pPr>
        <w:tabs>
          <w:tab w:val="left" w:pos="8222"/>
        </w:tabs>
        <w:jc w:val="center"/>
        <w:rPr>
          <w:b/>
          <w:color w:val="000000"/>
        </w:rPr>
      </w:pPr>
    </w:p>
    <w:p w:rsidR="00E66124" w:rsidRPr="00864F27" w:rsidRDefault="00E66124" w:rsidP="00E66124">
      <w:pPr>
        <w:tabs>
          <w:tab w:val="left" w:pos="8222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с. </w:t>
      </w:r>
      <w:proofErr w:type="spellStart"/>
      <w:r>
        <w:rPr>
          <w:b/>
          <w:bCs/>
          <w:color w:val="000000"/>
        </w:rPr>
        <w:t>Хоринск</w:t>
      </w:r>
      <w:proofErr w:type="spellEnd"/>
      <w:r w:rsidRPr="00C31097">
        <w:rPr>
          <w:b/>
          <w:bCs/>
          <w:color w:val="000000"/>
        </w:rPr>
        <w:t xml:space="preserve">                                                                                              </w:t>
      </w:r>
      <w:r>
        <w:rPr>
          <w:b/>
          <w:bCs/>
          <w:color w:val="000000"/>
        </w:rPr>
        <w:t xml:space="preserve">    «___» _________ 2022г.</w:t>
      </w:r>
    </w:p>
    <w:p w:rsidR="00E66124" w:rsidRPr="00864F27" w:rsidRDefault="00E66124" w:rsidP="00E66124">
      <w:pPr>
        <w:tabs>
          <w:tab w:val="left" w:pos="8222"/>
        </w:tabs>
        <w:rPr>
          <w:b/>
          <w:bCs/>
          <w:color w:val="000000"/>
          <w:sz w:val="28"/>
          <w:szCs w:val="28"/>
        </w:rPr>
      </w:pPr>
      <w:r w:rsidRPr="00864F27">
        <w:rPr>
          <w:b/>
          <w:bCs/>
          <w:color w:val="000000"/>
          <w:sz w:val="28"/>
          <w:szCs w:val="28"/>
        </w:rPr>
        <w:t xml:space="preserve">         </w:t>
      </w:r>
    </w:p>
    <w:p w:rsidR="00E66124" w:rsidRDefault="00E66124" w:rsidP="00E66124">
      <w:pPr>
        <w:pStyle w:val="2f3"/>
        <w:shd w:val="clear" w:color="auto" w:fill="auto"/>
        <w:spacing w:line="278" w:lineRule="exact"/>
        <w:ind w:firstLine="851"/>
        <w:jc w:val="both"/>
        <w:rPr>
          <w:sz w:val="24"/>
          <w:szCs w:val="24"/>
        </w:rPr>
      </w:pPr>
      <w:r w:rsidRPr="00C31097">
        <w:rPr>
          <w:sz w:val="24"/>
          <w:szCs w:val="24"/>
        </w:rPr>
        <w:t>Администрация муниципального образования сельское поселение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C31097">
        <w:rPr>
          <w:sz w:val="24"/>
          <w:szCs w:val="24"/>
        </w:rPr>
        <w:t xml:space="preserve">» в лице главы </w:t>
      </w:r>
      <w:proofErr w:type="spellStart"/>
      <w:r>
        <w:rPr>
          <w:sz w:val="24"/>
          <w:szCs w:val="24"/>
        </w:rPr>
        <w:t>Дондокова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Цырена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Дашицыреновича</w:t>
      </w:r>
      <w:proofErr w:type="spellEnd"/>
      <w:r w:rsidRPr="00C31097">
        <w:rPr>
          <w:sz w:val="24"/>
          <w:szCs w:val="24"/>
        </w:rPr>
        <w:t>, действующего на основании Устава, с одной стороны, и администрация муниципального образования «</w:t>
      </w:r>
      <w:proofErr w:type="spellStart"/>
      <w:r w:rsidRPr="00C31097">
        <w:rPr>
          <w:sz w:val="24"/>
          <w:szCs w:val="24"/>
        </w:rPr>
        <w:t>Хоринский</w:t>
      </w:r>
      <w:proofErr w:type="spellEnd"/>
      <w:r w:rsidRPr="00C31097">
        <w:rPr>
          <w:sz w:val="24"/>
          <w:szCs w:val="24"/>
        </w:rPr>
        <w:t xml:space="preserve"> район» в лице Главы МО «</w:t>
      </w:r>
      <w:proofErr w:type="spellStart"/>
      <w:r w:rsidRPr="00C31097">
        <w:rPr>
          <w:sz w:val="24"/>
          <w:szCs w:val="24"/>
        </w:rPr>
        <w:t>Хоринский</w:t>
      </w:r>
      <w:proofErr w:type="spellEnd"/>
      <w:r w:rsidRPr="00C31097">
        <w:rPr>
          <w:sz w:val="24"/>
          <w:szCs w:val="24"/>
        </w:rPr>
        <w:t xml:space="preserve"> район» </w:t>
      </w:r>
      <w:proofErr w:type="spellStart"/>
      <w:r w:rsidRPr="00C31097">
        <w:rPr>
          <w:sz w:val="24"/>
          <w:szCs w:val="24"/>
        </w:rPr>
        <w:t>Цыремпилова</w:t>
      </w:r>
      <w:proofErr w:type="spellEnd"/>
      <w:r w:rsidRPr="00C31097">
        <w:rPr>
          <w:sz w:val="24"/>
          <w:szCs w:val="24"/>
        </w:rPr>
        <w:t xml:space="preserve"> Булата Алексеевича, действующего на основании Устава, с другой стороны, заключили настоящее соглашение о нижеследующем:</w:t>
      </w:r>
    </w:p>
    <w:p w:rsidR="00E66124" w:rsidRDefault="00E66124" w:rsidP="00E66124">
      <w:pPr>
        <w:pStyle w:val="2f3"/>
        <w:shd w:val="clear" w:color="auto" w:fill="auto"/>
        <w:spacing w:line="278" w:lineRule="exact"/>
        <w:ind w:firstLine="720"/>
        <w:jc w:val="both"/>
        <w:rPr>
          <w:sz w:val="24"/>
          <w:szCs w:val="24"/>
        </w:rPr>
      </w:pPr>
    </w:p>
    <w:p w:rsidR="00E66124" w:rsidRPr="004501C2" w:rsidRDefault="00E66124" w:rsidP="00E66124">
      <w:pPr>
        <w:pStyle w:val="2f3"/>
        <w:numPr>
          <w:ilvl w:val="0"/>
          <w:numId w:val="13"/>
        </w:numPr>
        <w:shd w:val="clear" w:color="auto" w:fill="auto"/>
        <w:spacing w:line="278" w:lineRule="exact"/>
        <w:jc w:val="center"/>
        <w:rPr>
          <w:b/>
          <w:sz w:val="24"/>
          <w:szCs w:val="24"/>
        </w:rPr>
      </w:pPr>
      <w:bookmarkStart w:id="2" w:name="bookmark2"/>
      <w:r w:rsidRPr="004501C2">
        <w:rPr>
          <w:b/>
          <w:sz w:val="24"/>
          <w:szCs w:val="24"/>
        </w:rPr>
        <w:t>Общие положения</w:t>
      </w:r>
      <w:bookmarkEnd w:id="2"/>
    </w:p>
    <w:p w:rsidR="00E66124" w:rsidRPr="00C31097" w:rsidRDefault="00E66124" w:rsidP="00E66124">
      <w:pPr>
        <w:pStyle w:val="2f3"/>
        <w:shd w:val="clear" w:color="auto" w:fill="auto"/>
        <w:spacing w:line="278" w:lineRule="exact"/>
        <w:ind w:firstLine="851"/>
        <w:jc w:val="both"/>
        <w:rPr>
          <w:sz w:val="24"/>
          <w:szCs w:val="24"/>
        </w:rPr>
      </w:pPr>
      <w:r w:rsidRPr="00C31097">
        <w:rPr>
          <w:sz w:val="24"/>
          <w:szCs w:val="24"/>
        </w:rPr>
        <w:t>1.1</w:t>
      </w:r>
      <w:r w:rsidRPr="00C31097">
        <w:rPr>
          <w:b/>
          <w:sz w:val="24"/>
          <w:szCs w:val="24"/>
        </w:rPr>
        <w:t xml:space="preserve"> </w:t>
      </w:r>
      <w:r w:rsidRPr="00C31097">
        <w:rPr>
          <w:sz w:val="24"/>
          <w:szCs w:val="24"/>
        </w:rPr>
        <w:t>Администрация МО СП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C31097">
        <w:rPr>
          <w:sz w:val="24"/>
          <w:szCs w:val="24"/>
        </w:rPr>
        <w:t>» передает, а администрация МО «</w:t>
      </w:r>
      <w:proofErr w:type="spellStart"/>
      <w:r w:rsidRPr="00C31097">
        <w:rPr>
          <w:sz w:val="24"/>
          <w:szCs w:val="24"/>
        </w:rPr>
        <w:t>Хоринский</w:t>
      </w:r>
      <w:proofErr w:type="spellEnd"/>
      <w:r w:rsidRPr="00C31097">
        <w:rPr>
          <w:sz w:val="24"/>
          <w:szCs w:val="24"/>
        </w:rPr>
        <w:t xml:space="preserve"> район» принимает и осуществляет полномочия, перечисленные в п. 2.1 настоящего соглашения.</w:t>
      </w:r>
    </w:p>
    <w:p w:rsidR="00E66124" w:rsidRDefault="00E66124" w:rsidP="00E66124">
      <w:pPr>
        <w:pStyle w:val="2f3"/>
        <w:shd w:val="clear" w:color="auto" w:fill="auto"/>
        <w:spacing w:line="278" w:lineRule="exact"/>
        <w:ind w:firstLine="851"/>
        <w:jc w:val="both"/>
        <w:rPr>
          <w:sz w:val="24"/>
          <w:szCs w:val="24"/>
        </w:rPr>
      </w:pPr>
      <w:r w:rsidRPr="00C31097">
        <w:rPr>
          <w:sz w:val="24"/>
          <w:szCs w:val="24"/>
        </w:rPr>
        <w:t>1.2</w:t>
      </w:r>
      <w:r w:rsidRPr="00C31097">
        <w:rPr>
          <w:b/>
          <w:sz w:val="24"/>
          <w:szCs w:val="24"/>
        </w:rPr>
        <w:t xml:space="preserve"> </w:t>
      </w:r>
      <w:r w:rsidRPr="00C31097">
        <w:rPr>
          <w:sz w:val="24"/>
          <w:szCs w:val="24"/>
        </w:rPr>
        <w:t>Передача полномочий производится по снабжению населения топливом, в части организации обеспечения твердым топливом семей граждан Российской Федерации, призванных на военную службу по частичной мобилизации в Вооруженные Силы</w:t>
      </w:r>
      <w:r>
        <w:rPr>
          <w:sz w:val="24"/>
          <w:szCs w:val="24"/>
        </w:rPr>
        <w:t xml:space="preserve"> </w:t>
      </w:r>
      <w:r w:rsidRPr="00C31097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.</w:t>
      </w:r>
    </w:p>
    <w:p w:rsidR="00E66124" w:rsidRPr="00C31097" w:rsidRDefault="00E66124" w:rsidP="00E66124">
      <w:pPr>
        <w:pStyle w:val="2f3"/>
        <w:shd w:val="clear" w:color="auto" w:fill="auto"/>
        <w:spacing w:line="278" w:lineRule="exact"/>
        <w:ind w:firstLine="851"/>
        <w:jc w:val="both"/>
        <w:rPr>
          <w:sz w:val="24"/>
          <w:szCs w:val="24"/>
        </w:rPr>
      </w:pPr>
    </w:p>
    <w:p w:rsidR="00E66124" w:rsidRDefault="00E66124" w:rsidP="00E66124">
      <w:pPr>
        <w:pStyle w:val="2f3"/>
        <w:numPr>
          <w:ilvl w:val="0"/>
          <w:numId w:val="13"/>
        </w:numPr>
        <w:shd w:val="clear" w:color="auto" w:fill="auto"/>
        <w:spacing w:line="240" w:lineRule="exact"/>
        <w:ind w:left="851" w:hanging="851"/>
        <w:jc w:val="center"/>
        <w:rPr>
          <w:b/>
          <w:sz w:val="24"/>
          <w:szCs w:val="24"/>
        </w:rPr>
      </w:pPr>
      <w:r w:rsidRPr="00AF4A41">
        <w:rPr>
          <w:b/>
          <w:sz w:val="24"/>
          <w:szCs w:val="24"/>
        </w:rPr>
        <w:t>Перечень полномочий, подлежащих передаче</w:t>
      </w:r>
    </w:p>
    <w:p w:rsidR="00E66124" w:rsidRPr="00AF4A41" w:rsidRDefault="00E66124" w:rsidP="00E66124">
      <w:pPr>
        <w:pStyle w:val="2f3"/>
        <w:shd w:val="clear" w:color="auto" w:fill="auto"/>
        <w:spacing w:line="240" w:lineRule="exact"/>
        <w:ind w:left="851"/>
        <w:rPr>
          <w:b/>
          <w:sz w:val="24"/>
          <w:szCs w:val="24"/>
        </w:rPr>
      </w:pPr>
    </w:p>
    <w:p w:rsidR="00E66124" w:rsidRDefault="00E66124" w:rsidP="00E66124">
      <w:pPr>
        <w:pStyle w:val="2f3"/>
        <w:numPr>
          <w:ilvl w:val="1"/>
          <w:numId w:val="13"/>
        </w:numPr>
        <w:shd w:val="clear" w:color="auto" w:fill="auto"/>
        <w:spacing w:line="278" w:lineRule="exact"/>
        <w:ind w:left="0" w:firstLine="720"/>
        <w:jc w:val="both"/>
        <w:rPr>
          <w:sz w:val="24"/>
          <w:szCs w:val="24"/>
        </w:rPr>
      </w:pPr>
      <w:r w:rsidRPr="004501C2">
        <w:rPr>
          <w:sz w:val="24"/>
          <w:szCs w:val="24"/>
        </w:rPr>
        <w:t>Администрация МО СП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4501C2">
        <w:rPr>
          <w:sz w:val="24"/>
          <w:szCs w:val="24"/>
        </w:rPr>
        <w:t>» передает администрации МО «</w:t>
      </w:r>
      <w:proofErr w:type="spellStart"/>
      <w:r w:rsidRPr="004501C2">
        <w:rPr>
          <w:sz w:val="24"/>
          <w:szCs w:val="24"/>
        </w:rPr>
        <w:t>Хоринский</w:t>
      </w:r>
      <w:proofErr w:type="spellEnd"/>
      <w:r w:rsidRPr="004501C2">
        <w:rPr>
          <w:sz w:val="24"/>
          <w:szCs w:val="24"/>
        </w:rPr>
        <w:t xml:space="preserve"> район» осуществление полномочий </w:t>
      </w:r>
      <w:r w:rsidRPr="00C31097">
        <w:rPr>
          <w:sz w:val="24"/>
          <w:szCs w:val="24"/>
        </w:rPr>
        <w:t>по снабжению населения топливом, в части организации обеспечения твердым топливом семей граждан Российской Федерации, призванных на военную службу по частичной мобилизации в Вооруженные Силы</w:t>
      </w:r>
      <w:r>
        <w:rPr>
          <w:sz w:val="24"/>
          <w:szCs w:val="24"/>
        </w:rPr>
        <w:t xml:space="preserve"> </w:t>
      </w:r>
      <w:r w:rsidRPr="00C31097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.</w:t>
      </w:r>
    </w:p>
    <w:p w:rsidR="00E66124" w:rsidRDefault="00E66124" w:rsidP="00E66124">
      <w:pPr>
        <w:pStyle w:val="2f3"/>
        <w:numPr>
          <w:ilvl w:val="1"/>
          <w:numId w:val="13"/>
        </w:numPr>
        <w:shd w:val="clear" w:color="auto" w:fill="auto"/>
        <w:spacing w:after="267"/>
        <w:ind w:left="0" w:firstLine="720"/>
        <w:jc w:val="both"/>
        <w:rPr>
          <w:sz w:val="24"/>
          <w:szCs w:val="24"/>
        </w:rPr>
      </w:pPr>
      <w:r w:rsidRPr="004501C2">
        <w:rPr>
          <w:sz w:val="24"/>
          <w:szCs w:val="24"/>
        </w:rPr>
        <w:t>Для решения указанных вопросов местного значения данным Соглашением передаются полномочия, которым наделен орган местного самоуправления муниципального образования сельское поселение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4501C2">
        <w:rPr>
          <w:sz w:val="24"/>
          <w:szCs w:val="24"/>
        </w:rPr>
        <w:t>» в соответствии с пунктом 4 части 1 статьи 14 Федеральным законом от 06 октября 2003 года №131-Ф3 «Об общих принципах организации местного самоуправления в Российской Федерации».</w:t>
      </w:r>
    </w:p>
    <w:p w:rsidR="00E66124" w:rsidRDefault="00E66124" w:rsidP="00E66124">
      <w:pPr>
        <w:pStyle w:val="2f3"/>
        <w:numPr>
          <w:ilvl w:val="0"/>
          <w:numId w:val="13"/>
        </w:numPr>
        <w:shd w:val="clear" w:color="auto" w:fill="auto"/>
        <w:spacing w:after="267"/>
        <w:ind w:left="1077" w:hanging="357"/>
        <w:jc w:val="center"/>
        <w:rPr>
          <w:b/>
          <w:sz w:val="24"/>
          <w:szCs w:val="24"/>
        </w:rPr>
      </w:pPr>
      <w:bookmarkStart w:id="3" w:name="bookmark1"/>
      <w:r w:rsidRPr="004501C2">
        <w:rPr>
          <w:b/>
          <w:sz w:val="24"/>
          <w:szCs w:val="24"/>
        </w:rPr>
        <w:t>Субвенции, перечисляемые на осуществление передаваемых полномочий</w:t>
      </w:r>
      <w:bookmarkEnd w:id="3"/>
    </w:p>
    <w:p w:rsidR="00E66124" w:rsidRDefault="00E66124" w:rsidP="00E66124">
      <w:pPr>
        <w:pStyle w:val="2f3"/>
        <w:numPr>
          <w:ilvl w:val="1"/>
          <w:numId w:val="13"/>
        </w:numPr>
        <w:shd w:val="clear" w:color="auto" w:fill="auto"/>
        <w:spacing w:line="264" w:lineRule="exact"/>
        <w:ind w:left="0" w:firstLine="720"/>
        <w:jc w:val="both"/>
        <w:rPr>
          <w:sz w:val="24"/>
          <w:szCs w:val="24"/>
        </w:rPr>
      </w:pPr>
      <w:r w:rsidRPr="004501C2">
        <w:rPr>
          <w:sz w:val="24"/>
          <w:szCs w:val="24"/>
        </w:rPr>
        <w:t>Субвенции, передаваемые из бюджета МО СП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4501C2">
        <w:rPr>
          <w:sz w:val="24"/>
          <w:szCs w:val="24"/>
        </w:rPr>
        <w:t>» в бюджет МО «</w:t>
      </w:r>
      <w:proofErr w:type="spellStart"/>
      <w:r w:rsidRPr="004501C2">
        <w:rPr>
          <w:sz w:val="24"/>
          <w:szCs w:val="24"/>
        </w:rPr>
        <w:t>Хоринский</w:t>
      </w:r>
      <w:proofErr w:type="spellEnd"/>
      <w:r w:rsidRPr="004501C2">
        <w:rPr>
          <w:sz w:val="24"/>
          <w:szCs w:val="24"/>
        </w:rPr>
        <w:t xml:space="preserve"> район» на осуществление передаваемых полномочий составляет 100 (</w:t>
      </w:r>
      <w:r>
        <w:rPr>
          <w:sz w:val="24"/>
          <w:szCs w:val="24"/>
        </w:rPr>
        <w:t>с</w:t>
      </w:r>
      <w:r w:rsidRPr="004501C2">
        <w:rPr>
          <w:sz w:val="24"/>
          <w:szCs w:val="24"/>
        </w:rPr>
        <w:t>то) рублей.</w:t>
      </w:r>
    </w:p>
    <w:p w:rsidR="00E66124" w:rsidRDefault="00E66124" w:rsidP="00E66124">
      <w:pPr>
        <w:pStyle w:val="2f3"/>
        <w:numPr>
          <w:ilvl w:val="1"/>
          <w:numId w:val="13"/>
        </w:numPr>
        <w:shd w:val="clear" w:color="auto" w:fill="auto"/>
        <w:spacing w:line="264" w:lineRule="exact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Администрации МО СП «</w:t>
      </w:r>
      <w:proofErr w:type="spellStart"/>
      <w:r>
        <w:rPr>
          <w:sz w:val="24"/>
          <w:szCs w:val="24"/>
        </w:rPr>
        <w:t>Краснопартизанское</w:t>
      </w:r>
      <w:proofErr w:type="spellEnd"/>
      <w:r>
        <w:rPr>
          <w:sz w:val="24"/>
          <w:szCs w:val="24"/>
        </w:rPr>
        <w:t>» перечислить субвенцию в размере 100 (сто) рублей на счет Администрации МО «</w:t>
      </w:r>
      <w:proofErr w:type="spellStart"/>
      <w:r>
        <w:rPr>
          <w:sz w:val="24"/>
          <w:szCs w:val="24"/>
        </w:rPr>
        <w:t>Хоринский</w:t>
      </w:r>
      <w:proofErr w:type="spellEnd"/>
      <w:r>
        <w:rPr>
          <w:sz w:val="24"/>
          <w:szCs w:val="24"/>
        </w:rPr>
        <w:t xml:space="preserve"> район» не позднее 31 ноября 2022 года.</w:t>
      </w:r>
    </w:p>
    <w:p w:rsidR="00E66124" w:rsidRPr="004501C2" w:rsidRDefault="00E66124" w:rsidP="00E66124">
      <w:pPr>
        <w:pStyle w:val="2f3"/>
        <w:shd w:val="clear" w:color="auto" w:fill="auto"/>
        <w:spacing w:line="264" w:lineRule="exact"/>
        <w:jc w:val="both"/>
        <w:rPr>
          <w:sz w:val="24"/>
          <w:szCs w:val="24"/>
        </w:rPr>
      </w:pPr>
    </w:p>
    <w:p w:rsidR="005D6AB2" w:rsidRDefault="005D6AB2" w:rsidP="00E66124">
      <w:pPr>
        <w:pStyle w:val="1b"/>
        <w:shd w:val="clear" w:color="auto" w:fill="auto"/>
        <w:tabs>
          <w:tab w:val="left" w:pos="1740"/>
        </w:tabs>
        <w:spacing w:after="242" w:line="240" w:lineRule="exact"/>
        <w:ind w:left="1080"/>
        <w:jc w:val="left"/>
        <w:rPr>
          <w:sz w:val="24"/>
          <w:szCs w:val="24"/>
        </w:rPr>
      </w:pPr>
      <w:bookmarkStart w:id="4" w:name="bookmark4"/>
    </w:p>
    <w:p w:rsidR="00E66124" w:rsidRPr="004501C2" w:rsidRDefault="00E66124" w:rsidP="00E66124">
      <w:pPr>
        <w:pStyle w:val="1b"/>
        <w:shd w:val="clear" w:color="auto" w:fill="auto"/>
        <w:tabs>
          <w:tab w:val="left" w:pos="1740"/>
        </w:tabs>
        <w:spacing w:after="242" w:line="240" w:lineRule="exact"/>
        <w:ind w:left="108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4.  С</w:t>
      </w:r>
      <w:r w:rsidRPr="004501C2">
        <w:rPr>
          <w:sz w:val="24"/>
          <w:szCs w:val="24"/>
        </w:rPr>
        <w:t>рок осуществления полномочий и основания прекращения</w:t>
      </w:r>
      <w:bookmarkEnd w:id="4"/>
    </w:p>
    <w:p w:rsidR="00E66124" w:rsidRPr="00676E01" w:rsidRDefault="00E66124" w:rsidP="00E66124">
      <w:pPr>
        <w:pStyle w:val="2f3"/>
        <w:shd w:val="clear" w:color="auto" w:fill="auto"/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4.1. </w:t>
      </w:r>
      <w:r w:rsidRPr="004501C2">
        <w:rPr>
          <w:sz w:val="24"/>
          <w:szCs w:val="24"/>
        </w:rPr>
        <w:t>Настоящее соглашение действ</w:t>
      </w:r>
      <w:r>
        <w:rPr>
          <w:sz w:val="24"/>
          <w:szCs w:val="24"/>
        </w:rPr>
        <w:t>ует с 1</w:t>
      </w:r>
      <w:r w:rsidRPr="004501C2">
        <w:rPr>
          <w:sz w:val="24"/>
          <w:szCs w:val="24"/>
        </w:rPr>
        <w:t xml:space="preserve">1 </w:t>
      </w:r>
      <w:r>
        <w:rPr>
          <w:sz w:val="24"/>
          <w:szCs w:val="24"/>
        </w:rPr>
        <w:t>октября</w:t>
      </w:r>
      <w:r w:rsidRPr="004501C2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4501C2">
        <w:rPr>
          <w:sz w:val="24"/>
          <w:szCs w:val="24"/>
        </w:rPr>
        <w:t>г. по 31 декабря 202</w:t>
      </w:r>
      <w:r>
        <w:rPr>
          <w:sz w:val="24"/>
          <w:szCs w:val="24"/>
        </w:rPr>
        <w:t>2</w:t>
      </w:r>
      <w:r w:rsidRPr="004501C2">
        <w:rPr>
          <w:sz w:val="24"/>
          <w:szCs w:val="24"/>
        </w:rPr>
        <w:t>г</w:t>
      </w:r>
      <w:r>
        <w:rPr>
          <w:sz w:val="24"/>
          <w:szCs w:val="24"/>
        </w:rPr>
        <w:t>.</w:t>
      </w:r>
    </w:p>
    <w:p w:rsidR="00E66124" w:rsidRPr="00676E01" w:rsidRDefault="00E66124" w:rsidP="00E66124">
      <w:pPr>
        <w:pStyle w:val="2f3"/>
        <w:shd w:val="clear" w:color="auto" w:fill="auto"/>
        <w:tabs>
          <w:tab w:val="left" w:pos="783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4.2. </w:t>
      </w:r>
      <w:r w:rsidRPr="00676E01">
        <w:rPr>
          <w:sz w:val="24"/>
          <w:szCs w:val="24"/>
        </w:rPr>
        <w:t xml:space="preserve">Осуществление полномочий может быть прекращено досрочно по инициативе одной из сторон </w:t>
      </w:r>
      <w:proofErr w:type="gramStart"/>
      <w:r w:rsidRPr="00676E01">
        <w:rPr>
          <w:sz w:val="24"/>
          <w:szCs w:val="24"/>
        </w:rPr>
        <w:t>Соглашения</w:t>
      </w:r>
      <w:proofErr w:type="gramEnd"/>
      <w:r w:rsidRPr="00676E01">
        <w:rPr>
          <w:sz w:val="24"/>
          <w:szCs w:val="24"/>
        </w:rPr>
        <w:t xml:space="preserve"> в случае если их осуществление становится невозможным, либо сложившихся условиях</w:t>
      </w:r>
      <w:r>
        <w:rPr>
          <w:sz w:val="24"/>
          <w:szCs w:val="24"/>
        </w:rPr>
        <w:t>,</w:t>
      </w:r>
      <w:r w:rsidRPr="00676E01">
        <w:rPr>
          <w:sz w:val="24"/>
          <w:szCs w:val="24"/>
        </w:rPr>
        <w:t xml:space="preserve"> когда эти полномочия могут быть наиболее эффективно осуществлены администрацией МО СП «</w:t>
      </w:r>
      <w:proofErr w:type="spellStart"/>
      <w:r w:rsidRPr="00FF4710">
        <w:rPr>
          <w:sz w:val="24"/>
          <w:szCs w:val="24"/>
        </w:rPr>
        <w:t>Краснопартизанское</w:t>
      </w:r>
      <w:proofErr w:type="spellEnd"/>
      <w:r w:rsidRPr="00676E01">
        <w:rPr>
          <w:sz w:val="24"/>
          <w:szCs w:val="24"/>
        </w:rPr>
        <w:t>» самостоятельно, при условии уведомления администрации МО «</w:t>
      </w:r>
      <w:proofErr w:type="spellStart"/>
      <w:r w:rsidRPr="00676E01">
        <w:rPr>
          <w:sz w:val="24"/>
          <w:szCs w:val="24"/>
        </w:rPr>
        <w:t>Хоринский</w:t>
      </w:r>
      <w:proofErr w:type="spellEnd"/>
      <w:r w:rsidRPr="00676E01">
        <w:rPr>
          <w:sz w:val="24"/>
          <w:szCs w:val="24"/>
        </w:rPr>
        <w:t xml:space="preserve"> район» не менее чем за один календарный месяц.</w:t>
      </w:r>
    </w:p>
    <w:p w:rsidR="00E66124" w:rsidRPr="00676E01" w:rsidRDefault="00E66124" w:rsidP="00E66124">
      <w:pPr>
        <w:pStyle w:val="1b"/>
        <w:shd w:val="clear" w:color="auto" w:fill="auto"/>
        <w:tabs>
          <w:tab w:val="left" w:pos="3475"/>
        </w:tabs>
        <w:spacing w:after="201" w:line="240" w:lineRule="exact"/>
        <w:ind w:left="1080"/>
        <w:rPr>
          <w:sz w:val="24"/>
          <w:szCs w:val="24"/>
        </w:rPr>
      </w:pPr>
      <w:bookmarkStart w:id="5" w:name="bookmark5"/>
      <w:r>
        <w:rPr>
          <w:sz w:val="24"/>
          <w:szCs w:val="24"/>
        </w:rPr>
        <w:t xml:space="preserve">5.  </w:t>
      </w:r>
      <w:r w:rsidRPr="00676E01">
        <w:rPr>
          <w:sz w:val="24"/>
          <w:szCs w:val="24"/>
        </w:rPr>
        <w:t>Заключительные положения</w:t>
      </w:r>
      <w:bookmarkEnd w:id="5"/>
    </w:p>
    <w:p w:rsidR="00E66124" w:rsidRPr="00676E01" w:rsidRDefault="00E66124" w:rsidP="00E66124">
      <w:pPr>
        <w:pStyle w:val="2f3"/>
        <w:shd w:val="clear" w:color="auto" w:fill="auto"/>
        <w:tabs>
          <w:tab w:val="left" w:pos="75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5.1. </w:t>
      </w:r>
      <w:r w:rsidRPr="00676E01">
        <w:rPr>
          <w:sz w:val="24"/>
          <w:szCs w:val="24"/>
        </w:rPr>
        <w:t>Настоящее Соглашение составлено в двух экземплярах - по одному для каждой из сторон.</w:t>
      </w:r>
    </w:p>
    <w:p w:rsidR="00E66124" w:rsidRPr="00676E01" w:rsidRDefault="00E66124" w:rsidP="00E66124">
      <w:pPr>
        <w:pStyle w:val="2f3"/>
        <w:shd w:val="clear" w:color="auto" w:fill="auto"/>
        <w:tabs>
          <w:tab w:val="left" w:pos="77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5.2. </w:t>
      </w:r>
      <w:r w:rsidRPr="00676E01">
        <w:rPr>
          <w:sz w:val="24"/>
          <w:szCs w:val="24"/>
        </w:rPr>
        <w:t>Изменения и дополнения к настоящему Соглашению должны совершаться в письменном виде за подписью всех заинтересованных всех заинтересованных сторон.</w:t>
      </w:r>
    </w:p>
    <w:p w:rsidR="00E66124" w:rsidRPr="00676E01" w:rsidRDefault="00E66124" w:rsidP="00E66124">
      <w:pPr>
        <w:pStyle w:val="2f3"/>
        <w:shd w:val="clear" w:color="auto" w:fill="auto"/>
        <w:tabs>
          <w:tab w:val="left" w:pos="0"/>
        </w:tabs>
        <w:spacing w:after="2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5.3. </w:t>
      </w:r>
      <w:r w:rsidRPr="00676E01">
        <w:rPr>
          <w:sz w:val="24"/>
          <w:szCs w:val="24"/>
        </w:rPr>
        <w:t>Все споры и разногласия, возникающие из данного Сог</w:t>
      </w:r>
      <w:r>
        <w:rPr>
          <w:sz w:val="24"/>
          <w:szCs w:val="24"/>
        </w:rPr>
        <w:t>лашения, подлежат</w:t>
      </w:r>
      <w:r w:rsidRPr="00D17E87">
        <w:rPr>
          <w:sz w:val="24"/>
          <w:szCs w:val="24"/>
        </w:rPr>
        <w:t xml:space="preserve"> </w:t>
      </w:r>
      <w:r w:rsidRPr="00676E01">
        <w:rPr>
          <w:sz w:val="24"/>
          <w:szCs w:val="24"/>
        </w:rPr>
        <w:t>разрешению в порядке, установленном действующим законодательством.</w:t>
      </w:r>
    </w:p>
    <w:p w:rsidR="00E66124" w:rsidRPr="00864F27" w:rsidRDefault="00E66124" w:rsidP="00E66124">
      <w:pPr>
        <w:pStyle w:val="2f3"/>
        <w:shd w:val="clear" w:color="auto" w:fill="auto"/>
        <w:spacing w:after="267"/>
        <w:ind w:left="720"/>
        <w:jc w:val="center"/>
        <w:rPr>
          <w:bCs/>
          <w:color w:val="000000"/>
          <w:sz w:val="28"/>
          <w:szCs w:val="28"/>
        </w:rPr>
      </w:pPr>
      <w:r w:rsidRPr="00676E01">
        <w:rPr>
          <w:b/>
          <w:sz w:val="24"/>
          <w:szCs w:val="24"/>
        </w:rPr>
        <w:t>6. Адреса и реквизиты сторон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70"/>
        <w:gridCol w:w="4709"/>
      </w:tblGrid>
      <w:tr w:rsidR="00E66124" w:rsidRPr="00B645B3" w:rsidTr="006D7B52">
        <w:trPr>
          <w:trHeight w:hRule="exact" w:val="29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B645B3">
              <w:rPr>
                <w:rStyle w:val="2f4"/>
                <w:rFonts w:eastAsia="SimSun"/>
              </w:rPr>
              <w:t>Администрация: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B645B3">
              <w:rPr>
                <w:rStyle w:val="2f4"/>
                <w:rFonts w:eastAsia="SimSun"/>
              </w:rPr>
              <w:t>Получатель:</w:t>
            </w:r>
          </w:p>
        </w:tc>
      </w:tr>
      <w:tr w:rsidR="00E66124" w:rsidRPr="00B645B3" w:rsidTr="006D7B52">
        <w:trPr>
          <w:trHeight w:hRule="exact" w:val="501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Администрация МО «</w:t>
            </w:r>
            <w:proofErr w:type="spellStart"/>
            <w:r w:rsidRPr="00715B83">
              <w:rPr>
                <w:sz w:val="24"/>
                <w:szCs w:val="24"/>
              </w:rPr>
              <w:t>Хоринский</w:t>
            </w:r>
            <w:proofErr w:type="spellEnd"/>
            <w:r w:rsidRPr="00715B83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Администрация МО СП «</w:t>
            </w:r>
            <w:proofErr w:type="spellStart"/>
            <w:r w:rsidRPr="00715B83">
              <w:rPr>
                <w:sz w:val="24"/>
                <w:szCs w:val="24"/>
              </w:rPr>
              <w:t>Краснопартизанское</w:t>
            </w:r>
            <w:proofErr w:type="spellEnd"/>
            <w:r w:rsidRPr="00715B83">
              <w:rPr>
                <w:sz w:val="24"/>
                <w:szCs w:val="24"/>
              </w:rPr>
              <w:t>»</w:t>
            </w:r>
          </w:p>
        </w:tc>
      </w:tr>
      <w:tr w:rsidR="00E66124" w:rsidRPr="00B645B3" w:rsidTr="006D7B52">
        <w:trPr>
          <w:trHeight w:hRule="exact" w:val="302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Место нахождения:671410, РБ, </w:t>
            </w:r>
            <w:proofErr w:type="spellStart"/>
            <w:r w:rsidRPr="00715B83">
              <w:rPr>
                <w:sz w:val="24"/>
                <w:szCs w:val="24"/>
              </w:rPr>
              <w:t>Хоринский</w:t>
            </w:r>
            <w:proofErr w:type="spellEnd"/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Место нахождения: РБ, </w:t>
            </w:r>
            <w:proofErr w:type="spellStart"/>
            <w:r w:rsidRPr="00715B83">
              <w:rPr>
                <w:sz w:val="24"/>
                <w:szCs w:val="24"/>
              </w:rPr>
              <w:t>Хоринский</w:t>
            </w:r>
            <w:proofErr w:type="spellEnd"/>
            <w:r w:rsidRPr="00715B83">
              <w:rPr>
                <w:sz w:val="24"/>
                <w:szCs w:val="24"/>
              </w:rPr>
              <w:t xml:space="preserve"> район,</w:t>
            </w:r>
          </w:p>
        </w:tc>
      </w:tr>
      <w:tr w:rsidR="00E66124" w:rsidRPr="00B645B3" w:rsidTr="006D7B52">
        <w:trPr>
          <w:trHeight w:hRule="exact" w:val="264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район, </w:t>
            </w:r>
            <w:proofErr w:type="spellStart"/>
            <w:r w:rsidRPr="00715B83">
              <w:rPr>
                <w:sz w:val="24"/>
                <w:szCs w:val="24"/>
              </w:rPr>
              <w:t>с</w:t>
            </w:r>
            <w:proofErr w:type="gramStart"/>
            <w:r w:rsidRPr="00715B83">
              <w:rPr>
                <w:sz w:val="24"/>
                <w:szCs w:val="24"/>
              </w:rPr>
              <w:t>.Х</w:t>
            </w:r>
            <w:proofErr w:type="gramEnd"/>
            <w:r w:rsidRPr="00715B83">
              <w:rPr>
                <w:sz w:val="24"/>
                <w:szCs w:val="24"/>
              </w:rPr>
              <w:t>оринск</w:t>
            </w:r>
            <w:proofErr w:type="spellEnd"/>
            <w:r w:rsidRPr="00715B83">
              <w:rPr>
                <w:sz w:val="24"/>
                <w:szCs w:val="24"/>
              </w:rPr>
              <w:t>, ул.Первомайская,41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 w:rsidRPr="00715B83">
              <w:rPr>
                <w:sz w:val="24"/>
                <w:szCs w:val="24"/>
              </w:rPr>
              <w:t>.О</w:t>
            </w:r>
            <w:proofErr w:type="gramEnd"/>
            <w:r w:rsidRPr="00715B83">
              <w:rPr>
                <w:sz w:val="24"/>
                <w:szCs w:val="24"/>
              </w:rPr>
              <w:t>ниноборск</w:t>
            </w:r>
            <w:proofErr w:type="spellEnd"/>
            <w:r w:rsidRPr="00715B83">
              <w:rPr>
                <w:sz w:val="24"/>
                <w:szCs w:val="24"/>
              </w:rPr>
              <w:t>, ул. Школьная,д.6</w:t>
            </w:r>
          </w:p>
        </w:tc>
      </w:tr>
      <w:tr w:rsidR="00E66124" w:rsidRPr="00B645B3" w:rsidTr="006D7B52">
        <w:trPr>
          <w:trHeight w:hRule="exact" w:val="307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Банковские реквизиты: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Банковские реквизиты:</w:t>
            </w:r>
          </w:p>
        </w:tc>
      </w:tr>
      <w:tr w:rsidR="00E66124" w:rsidRPr="00B645B3" w:rsidTr="006D7B52">
        <w:trPr>
          <w:trHeight w:hRule="exact" w:val="254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ИНН 0321002031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ИНН 0321004141</w:t>
            </w:r>
          </w:p>
        </w:tc>
      </w:tr>
      <w:tr w:rsidR="00E66124" w:rsidRPr="00B645B3" w:rsidTr="006D7B52">
        <w:trPr>
          <w:trHeight w:hRule="exact" w:val="28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proofErr w:type="gramStart"/>
            <w:r w:rsidRPr="00715B83">
              <w:rPr>
                <w:sz w:val="24"/>
                <w:szCs w:val="24"/>
              </w:rPr>
              <w:t>л</w:t>
            </w:r>
            <w:proofErr w:type="gramEnd"/>
            <w:r w:rsidRPr="00715B83">
              <w:rPr>
                <w:sz w:val="24"/>
                <w:szCs w:val="24"/>
              </w:rPr>
              <w:t>/с 0302302920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proofErr w:type="gramStart"/>
            <w:r w:rsidRPr="00715B83">
              <w:rPr>
                <w:sz w:val="24"/>
                <w:szCs w:val="24"/>
              </w:rPr>
              <w:t>л</w:t>
            </w:r>
            <w:proofErr w:type="gramEnd"/>
            <w:r w:rsidRPr="00715B83">
              <w:rPr>
                <w:sz w:val="24"/>
                <w:szCs w:val="24"/>
              </w:rPr>
              <w:t>/с 03023013230</w:t>
            </w:r>
          </w:p>
        </w:tc>
      </w:tr>
      <w:tr w:rsidR="00E66124" w:rsidRPr="00B645B3" w:rsidTr="006D7B52">
        <w:trPr>
          <w:trHeight w:hRule="exact" w:val="302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Отделени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proofErr w:type="gramEnd"/>
            <w:r w:rsidRPr="00715B83">
              <w:rPr>
                <w:sz w:val="24"/>
                <w:szCs w:val="24"/>
              </w:rPr>
              <w:t xml:space="preserve"> НБ Республики Бурятия Банка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05C57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05C57">
              <w:rPr>
                <w:sz w:val="24"/>
                <w:szCs w:val="24"/>
              </w:rPr>
              <w:t>Отделени</w:t>
            </w:r>
            <w:proofErr w:type="gramStart"/>
            <w:r w:rsidRPr="00705C57">
              <w:rPr>
                <w:sz w:val="24"/>
                <w:szCs w:val="24"/>
              </w:rPr>
              <w:t>е-</w:t>
            </w:r>
            <w:proofErr w:type="gramEnd"/>
            <w:r w:rsidRPr="00705C57">
              <w:rPr>
                <w:sz w:val="24"/>
                <w:szCs w:val="24"/>
              </w:rPr>
              <w:t xml:space="preserve"> НБ Республики Бурятия Банка</w:t>
            </w:r>
          </w:p>
        </w:tc>
      </w:tr>
      <w:tr w:rsidR="00E66124" w:rsidRPr="00B645B3" w:rsidTr="006D7B52">
        <w:trPr>
          <w:trHeight w:hRule="exact" w:val="259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России </w:t>
            </w:r>
            <w:proofErr w:type="gramStart"/>
            <w:r w:rsidRPr="00715B83">
              <w:rPr>
                <w:sz w:val="24"/>
                <w:szCs w:val="24"/>
              </w:rPr>
              <w:t>г</w:t>
            </w:r>
            <w:proofErr w:type="gramEnd"/>
            <w:r w:rsidRPr="00715B83">
              <w:rPr>
                <w:sz w:val="24"/>
                <w:szCs w:val="24"/>
              </w:rPr>
              <w:t>. Улан-Удэ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05C57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05C57">
              <w:rPr>
                <w:sz w:val="24"/>
                <w:szCs w:val="24"/>
              </w:rPr>
              <w:t xml:space="preserve">России// УФК по Республике </w:t>
            </w:r>
            <w:proofErr w:type="spellStart"/>
            <w:r w:rsidRPr="00705C57">
              <w:rPr>
                <w:sz w:val="24"/>
                <w:szCs w:val="24"/>
              </w:rPr>
              <w:t>Бурятия,г</w:t>
            </w:r>
            <w:proofErr w:type="gramStart"/>
            <w:r w:rsidRPr="00705C57">
              <w:rPr>
                <w:sz w:val="24"/>
                <w:szCs w:val="24"/>
              </w:rPr>
              <w:t>.У</w:t>
            </w:r>
            <w:proofErr w:type="gramEnd"/>
            <w:r w:rsidRPr="00705C57">
              <w:rPr>
                <w:sz w:val="24"/>
                <w:szCs w:val="24"/>
              </w:rPr>
              <w:t>лан-Удэ</w:t>
            </w:r>
            <w:proofErr w:type="spellEnd"/>
          </w:p>
        </w:tc>
      </w:tr>
      <w:tr w:rsidR="00E66124" w:rsidRPr="00B645B3" w:rsidTr="006D7B52">
        <w:trPr>
          <w:trHeight w:hRule="exact" w:val="274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05C57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05C57">
              <w:rPr>
                <w:sz w:val="24"/>
                <w:szCs w:val="24"/>
              </w:rPr>
              <w:t>Расчетный счет:</w:t>
            </w:r>
          </w:p>
        </w:tc>
      </w:tr>
      <w:tr w:rsidR="00E66124" w:rsidRPr="00B645B3" w:rsidTr="006D7B52">
        <w:trPr>
          <w:trHeight w:hRule="exact" w:val="431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03100643000000010200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05C57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05C57">
              <w:rPr>
                <w:sz w:val="24"/>
                <w:szCs w:val="24"/>
              </w:rPr>
              <w:t>03231643816574200200</w:t>
            </w:r>
          </w:p>
        </w:tc>
      </w:tr>
      <w:tr w:rsidR="00E66124" w:rsidRPr="00B645B3" w:rsidTr="006D7B52">
        <w:trPr>
          <w:trHeight w:hRule="exact" w:val="283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БИК 0</w:t>
            </w:r>
            <w:r>
              <w:rPr>
                <w:sz w:val="24"/>
                <w:szCs w:val="24"/>
              </w:rPr>
              <w:t>1</w:t>
            </w:r>
            <w:r w:rsidRPr="00715B83">
              <w:rPr>
                <w:sz w:val="24"/>
                <w:szCs w:val="24"/>
              </w:rPr>
              <w:t>814201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БИК 018142016</w:t>
            </w:r>
          </w:p>
        </w:tc>
      </w:tr>
      <w:tr w:rsidR="00E66124" w:rsidRPr="00B645B3" w:rsidTr="006D7B52">
        <w:trPr>
          <w:trHeight w:hRule="exact" w:val="28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КПП 032101001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КПП 032101001</w:t>
            </w:r>
          </w:p>
        </w:tc>
      </w:tr>
      <w:tr w:rsidR="00E66124" w:rsidRPr="00B645B3" w:rsidTr="006D7B52">
        <w:trPr>
          <w:trHeight w:hRule="exact" w:val="28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ОКОПФ 8</w:t>
            </w:r>
            <w:r>
              <w:rPr>
                <w:sz w:val="24"/>
                <w:szCs w:val="24"/>
              </w:rPr>
              <w:t>75404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ОКОПФ 75404</w:t>
            </w:r>
          </w:p>
        </w:tc>
      </w:tr>
      <w:tr w:rsidR="00E66124" w:rsidRPr="00B645B3" w:rsidTr="006D7B52">
        <w:trPr>
          <w:trHeight w:hRule="exact" w:val="283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ОКПО 04046424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ОКПО 04287116</w:t>
            </w:r>
          </w:p>
        </w:tc>
      </w:tr>
      <w:tr w:rsidR="00E66124" w:rsidRPr="00B645B3" w:rsidTr="006D7B52">
        <w:trPr>
          <w:trHeight w:hRule="exact" w:val="283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ОКВЭД </w:t>
            </w:r>
            <w:r>
              <w:rPr>
                <w:sz w:val="24"/>
                <w:szCs w:val="24"/>
              </w:rPr>
              <w:t>84</w:t>
            </w:r>
            <w:r w:rsidRPr="00715B83">
              <w:rPr>
                <w:sz w:val="24"/>
                <w:szCs w:val="24"/>
              </w:rPr>
              <w:t>.11.31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ОКВЭД 84.11.35</w:t>
            </w:r>
          </w:p>
        </w:tc>
      </w:tr>
      <w:tr w:rsidR="00E66124" w:rsidRPr="00B645B3" w:rsidTr="006D7B52">
        <w:trPr>
          <w:trHeight w:hRule="exact" w:val="288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ОКТМО 81657</w:t>
            </w:r>
            <w:r>
              <w:rPr>
                <w:sz w:val="24"/>
                <w:szCs w:val="24"/>
              </w:rPr>
              <w:t>000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ОКТМО 81657420</w:t>
            </w:r>
          </w:p>
        </w:tc>
      </w:tr>
      <w:tr w:rsidR="00E66124" w:rsidRPr="00B645B3" w:rsidTr="006D7B52">
        <w:trPr>
          <w:trHeight w:hRule="exact" w:val="307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auto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Глава МО «</w:t>
            </w:r>
            <w:proofErr w:type="spellStart"/>
            <w:r w:rsidRPr="00715B83">
              <w:rPr>
                <w:sz w:val="24"/>
                <w:szCs w:val="24"/>
              </w:rPr>
              <w:t>Хоринский</w:t>
            </w:r>
            <w:proofErr w:type="spellEnd"/>
            <w:r w:rsidRPr="00715B83">
              <w:rPr>
                <w:sz w:val="24"/>
                <w:szCs w:val="24"/>
              </w:rPr>
              <w:t xml:space="preserve"> район» - 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Глава МО СП «</w:t>
            </w:r>
            <w:proofErr w:type="spellStart"/>
            <w:r w:rsidRPr="00715B83">
              <w:rPr>
                <w:sz w:val="24"/>
                <w:szCs w:val="24"/>
              </w:rPr>
              <w:t>Краснопартизанское</w:t>
            </w:r>
            <w:proofErr w:type="spellEnd"/>
            <w:r w:rsidRPr="00715B83">
              <w:rPr>
                <w:sz w:val="24"/>
                <w:szCs w:val="24"/>
              </w:rPr>
              <w:t>»</w:t>
            </w:r>
          </w:p>
        </w:tc>
      </w:tr>
      <w:tr w:rsidR="00E66124" w:rsidRPr="00B645B3" w:rsidTr="006D7B52">
        <w:trPr>
          <w:trHeight w:hRule="exact" w:val="635"/>
        </w:trPr>
        <w:tc>
          <w:tcPr>
            <w:tcW w:w="46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auto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Руководитель Администрации</w:t>
            </w:r>
          </w:p>
          <w:p w:rsidR="00E66124" w:rsidRPr="00715B83" w:rsidRDefault="00E66124" w:rsidP="006D7B52">
            <w:pPr>
              <w:pStyle w:val="2f3"/>
              <w:shd w:val="clear" w:color="auto" w:fill="auto"/>
              <w:spacing w:line="240" w:lineRule="auto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 xml:space="preserve">                                     </w:t>
            </w:r>
            <w:proofErr w:type="spellStart"/>
            <w:r w:rsidRPr="00715B83">
              <w:rPr>
                <w:sz w:val="24"/>
                <w:szCs w:val="24"/>
              </w:rPr>
              <w:t>Цыремпилов</w:t>
            </w:r>
            <w:proofErr w:type="spellEnd"/>
            <w:r w:rsidRPr="00715B83">
              <w:rPr>
                <w:sz w:val="24"/>
                <w:szCs w:val="24"/>
              </w:rPr>
              <w:t xml:space="preserve"> Б.А.</w:t>
            </w:r>
          </w:p>
        </w:tc>
        <w:tc>
          <w:tcPr>
            <w:tcW w:w="4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124" w:rsidRPr="00715B83" w:rsidRDefault="00E66124" w:rsidP="006D7B52">
            <w:pPr>
              <w:pStyle w:val="2f3"/>
              <w:shd w:val="clear" w:color="auto" w:fill="auto"/>
              <w:spacing w:before="120" w:line="240" w:lineRule="exact"/>
              <w:ind w:left="1920"/>
              <w:rPr>
                <w:sz w:val="24"/>
                <w:szCs w:val="24"/>
              </w:rPr>
            </w:pPr>
            <w:proofErr w:type="spellStart"/>
            <w:r w:rsidRPr="00715B83">
              <w:rPr>
                <w:sz w:val="24"/>
                <w:szCs w:val="24"/>
              </w:rPr>
              <w:t>Дондоков</w:t>
            </w:r>
            <w:proofErr w:type="spellEnd"/>
            <w:r w:rsidRPr="00715B83">
              <w:rPr>
                <w:sz w:val="24"/>
                <w:szCs w:val="24"/>
              </w:rPr>
              <w:t xml:space="preserve"> Ц.Д.</w:t>
            </w:r>
          </w:p>
        </w:tc>
      </w:tr>
      <w:tr w:rsidR="00E66124" w:rsidRPr="00B645B3" w:rsidTr="006D7B52">
        <w:trPr>
          <w:trHeight w:hRule="exact" w:val="409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ind w:left="420" w:hanging="420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м.п.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6124" w:rsidRPr="00715B83" w:rsidRDefault="00E66124" w:rsidP="006D7B52">
            <w:pPr>
              <w:pStyle w:val="2f3"/>
              <w:shd w:val="clear" w:color="auto" w:fill="auto"/>
              <w:spacing w:line="240" w:lineRule="exact"/>
              <w:rPr>
                <w:sz w:val="24"/>
                <w:szCs w:val="24"/>
              </w:rPr>
            </w:pPr>
            <w:r w:rsidRPr="00715B83">
              <w:rPr>
                <w:sz w:val="24"/>
                <w:szCs w:val="24"/>
              </w:rPr>
              <w:t>м.п.</w:t>
            </w:r>
          </w:p>
        </w:tc>
      </w:tr>
    </w:tbl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 w:rsidP="00E66124">
      <w:pPr>
        <w:shd w:val="clear" w:color="auto" w:fill="FFFFFF"/>
        <w:jc w:val="both"/>
        <w:textAlignment w:val="baseline"/>
        <w:rPr>
          <w:color w:val="000000"/>
          <w:sz w:val="16"/>
          <w:szCs w:val="16"/>
        </w:rPr>
      </w:pPr>
    </w:p>
    <w:p w:rsidR="00E66124" w:rsidRDefault="00E66124"/>
    <w:p w:rsidR="00E66124" w:rsidRDefault="00E66124"/>
    <w:p w:rsidR="00E66124" w:rsidRPr="0080115A" w:rsidRDefault="00E66124"/>
    <w:sectPr w:rsidR="00E66124" w:rsidRPr="0080115A" w:rsidSect="0080115A">
      <w:pgSz w:w="11906" w:h="16838"/>
      <w:pgMar w:top="284" w:right="746" w:bottom="1440" w:left="13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C40205"/>
    <w:multiLevelType w:val="multilevel"/>
    <w:tmpl w:val="91C40205"/>
    <w:lvl w:ilvl="0">
      <w:start w:val="1"/>
      <w:numFmt w:val="decimal"/>
      <w:suff w:val="space"/>
      <w:lvlText w:val="%1."/>
      <w:lvlJc w:val="left"/>
      <w:pPr>
        <w:ind w:left="700" w:firstLine="0"/>
      </w:p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FFFFFF81"/>
    <w:lvl w:ilvl="0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FFFF82"/>
    <w:lvl w:ilvl="0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FFFFF83"/>
    <w:lvl w:ilvl="0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4C7286F"/>
    <w:multiLevelType w:val="multilevel"/>
    <w:tmpl w:val="8B6639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2">
    <w:nsid w:val="33D53ED8"/>
    <w:multiLevelType w:val="hybridMultilevel"/>
    <w:tmpl w:val="712291A8"/>
    <w:lvl w:ilvl="0" w:tplc="AC142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3F01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23F07B9F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1614D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269DA"/>
    <w:rsid w:val="002431D5"/>
    <w:rsid w:val="0026631D"/>
    <w:rsid w:val="002B7F6D"/>
    <w:rsid w:val="002C2F53"/>
    <w:rsid w:val="0033518C"/>
    <w:rsid w:val="003437C2"/>
    <w:rsid w:val="00377186"/>
    <w:rsid w:val="003A1C03"/>
    <w:rsid w:val="003E4B34"/>
    <w:rsid w:val="00414627"/>
    <w:rsid w:val="00425D63"/>
    <w:rsid w:val="00437E56"/>
    <w:rsid w:val="004643D8"/>
    <w:rsid w:val="00497C24"/>
    <w:rsid w:val="004C7BA5"/>
    <w:rsid w:val="004E7628"/>
    <w:rsid w:val="004F48F2"/>
    <w:rsid w:val="00511670"/>
    <w:rsid w:val="00513B96"/>
    <w:rsid w:val="005149B1"/>
    <w:rsid w:val="005647F2"/>
    <w:rsid w:val="005662D1"/>
    <w:rsid w:val="00573A09"/>
    <w:rsid w:val="005A4526"/>
    <w:rsid w:val="005C1B16"/>
    <w:rsid w:val="005D52D2"/>
    <w:rsid w:val="005D6AB2"/>
    <w:rsid w:val="005E470F"/>
    <w:rsid w:val="005E53D0"/>
    <w:rsid w:val="005F13A5"/>
    <w:rsid w:val="006002EB"/>
    <w:rsid w:val="00605F34"/>
    <w:rsid w:val="006128EF"/>
    <w:rsid w:val="006264B4"/>
    <w:rsid w:val="00643033"/>
    <w:rsid w:val="00644CC3"/>
    <w:rsid w:val="00661468"/>
    <w:rsid w:val="00663836"/>
    <w:rsid w:val="006649F0"/>
    <w:rsid w:val="006712FB"/>
    <w:rsid w:val="006714FF"/>
    <w:rsid w:val="0067245D"/>
    <w:rsid w:val="0068391B"/>
    <w:rsid w:val="0068470E"/>
    <w:rsid w:val="00695DCD"/>
    <w:rsid w:val="006A05CC"/>
    <w:rsid w:val="006A35A7"/>
    <w:rsid w:val="006B29B8"/>
    <w:rsid w:val="006B7FFA"/>
    <w:rsid w:val="007152D7"/>
    <w:rsid w:val="00746C14"/>
    <w:rsid w:val="007C2C59"/>
    <w:rsid w:val="0080115A"/>
    <w:rsid w:val="00801F23"/>
    <w:rsid w:val="0082199A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731F5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807E5"/>
    <w:rsid w:val="00A91424"/>
    <w:rsid w:val="00AA2C77"/>
    <w:rsid w:val="00AC3FB9"/>
    <w:rsid w:val="00AC702A"/>
    <w:rsid w:val="00AD226F"/>
    <w:rsid w:val="00B06EC0"/>
    <w:rsid w:val="00B13A52"/>
    <w:rsid w:val="00B224CB"/>
    <w:rsid w:val="00B24CF4"/>
    <w:rsid w:val="00B26993"/>
    <w:rsid w:val="00B42EB3"/>
    <w:rsid w:val="00B4570C"/>
    <w:rsid w:val="00B5208C"/>
    <w:rsid w:val="00B74876"/>
    <w:rsid w:val="00B83ACD"/>
    <w:rsid w:val="00BB7C2B"/>
    <w:rsid w:val="00BC1664"/>
    <w:rsid w:val="00BC2546"/>
    <w:rsid w:val="00C05085"/>
    <w:rsid w:val="00C1593D"/>
    <w:rsid w:val="00C4100F"/>
    <w:rsid w:val="00C56C7E"/>
    <w:rsid w:val="00C7335B"/>
    <w:rsid w:val="00C776A4"/>
    <w:rsid w:val="00C91012"/>
    <w:rsid w:val="00CA2C6C"/>
    <w:rsid w:val="00CC0600"/>
    <w:rsid w:val="00CC78AC"/>
    <w:rsid w:val="00CD5C4A"/>
    <w:rsid w:val="00CF7435"/>
    <w:rsid w:val="00CF7953"/>
    <w:rsid w:val="00D00055"/>
    <w:rsid w:val="00D07232"/>
    <w:rsid w:val="00D10245"/>
    <w:rsid w:val="00D11E83"/>
    <w:rsid w:val="00D21BDD"/>
    <w:rsid w:val="00D31B36"/>
    <w:rsid w:val="00D37AAE"/>
    <w:rsid w:val="00D64861"/>
    <w:rsid w:val="00D65F07"/>
    <w:rsid w:val="00D92BB7"/>
    <w:rsid w:val="00DB4DED"/>
    <w:rsid w:val="00DB69C6"/>
    <w:rsid w:val="00DC76D2"/>
    <w:rsid w:val="00DD30ED"/>
    <w:rsid w:val="00E17B98"/>
    <w:rsid w:val="00E64C21"/>
    <w:rsid w:val="00E66124"/>
    <w:rsid w:val="00EB5068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556A9"/>
    <w:rsid w:val="00F66994"/>
    <w:rsid w:val="00F70998"/>
    <w:rsid w:val="00F8455C"/>
    <w:rsid w:val="155445CE"/>
    <w:rsid w:val="23F07B9F"/>
    <w:rsid w:val="2A223F9B"/>
    <w:rsid w:val="380348E5"/>
    <w:rsid w:val="3D2E204C"/>
    <w:rsid w:val="3E322250"/>
    <w:rsid w:val="71327A78"/>
    <w:rsid w:val="76096EC2"/>
    <w:rsid w:val="7CF95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14FF"/>
    <w:rPr>
      <w:rFonts w:eastAsia="Times New Roman"/>
      <w:sz w:val="24"/>
      <w:szCs w:val="24"/>
    </w:rPr>
  </w:style>
  <w:style w:type="paragraph" w:styleId="1">
    <w:name w:val="heading 1"/>
    <w:basedOn w:val="a1"/>
    <w:next w:val="a1"/>
    <w:qFormat/>
    <w:rsid w:val="006714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semiHidden/>
    <w:unhideWhenUsed/>
    <w:qFormat/>
    <w:rsid w:val="006714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unhideWhenUsed/>
    <w:qFormat/>
    <w:rsid w:val="006714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semiHidden/>
    <w:unhideWhenUsed/>
    <w:qFormat/>
    <w:rsid w:val="006714F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semiHidden/>
    <w:unhideWhenUsed/>
    <w:qFormat/>
    <w:rsid w:val="006714F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semiHidden/>
    <w:unhideWhenUsed/>
    <w:qFormat/>
    <w:rsid w:val="006714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semiHidden/>
    <w:unhideWhenUsed/>
    <w:qFormat/>
    <w:rsid w:val="006714FF"/>
    <w:pPr>
      <w:spacing w:before="240" w:after="60"/>
      <w:outlineLvl w:val="6"/>
    </w:pPr>
  </w:style>
  <w:style w:type="paragraph" w:styleId="8">
    <w:name w:val="heading 8"/>
    <w:basedOn w:val="a1"/>
    <w:next w:val="a1"/>
    <w:semiHidden/>
    <w:unhideWhenUsed/>
    <w:qFormat/>
    <w:rsid w:val="006714FF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semiHidden/>
    <w:unhideWhenUsed/>
    <w:qFormat/>
    <w:rsid w:val="006714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Sample"/>
    <w:basedOn w:val="a2"/>
    <w:rsid w:val="006714FF"/>
    <w:rPr>
      <w:rFonts w:ascii="Courier New" w:hAnsi="Courier New" w:cs="Courier New"/>
    </w:rPr>
  </w:style>
  <w:style w:type="character" w:styleId="a5">
    <w:name w:val="FollowedHyperlink"/>
    <w:basedOn w:val="a2"/>
    <w:rsid w:val="006714FF"/>
    <w:rPr>
      <w:color w:val="800080"/>
      <w:u w:val="single"/>
    </w:rPr>
  </w:style>
  <w:style w:type="character" w:styleId="a6">
    <w:name w:val="footnote reference"/>
    <w:basedOn w:val="a2"/>
    <w:rsid w:val="006714FF"/>
    <w:rPr>
      <w:vertAlign w:val="superscript"/>
    </w:rPr>
  </w:style>
  <w:style w:type="character" w:styleId="a7">
    <w:name w:val="annotation reference"/>
    <w:basedOn w:val="a2"/>
    <w:rsid w:val="006714FF"/>
    <w:rPr>
      <w:sz w:val="21"/>
      <w:szCs w:val="21"/>
    </w:rPr>
  </w:style>
  <w:style w:type="character" w:styleId="a8">
    <w:name w:val="endnote reference"/>
    <w:basedOn w:val="a2"/>
    <w:rsid w:val="006714FF"/>
    <w:rPr>
      <w:vertAlign w:val="superscript"/>
    </w:rPr>
  </w:style>
  <w:style w:type="character" w:styleId="HTML0">
    <w:name w:val="HTML Acronym"/>
    <w:basedOn w:val="a2"/>
    <w:rsid w:val="006714FF"/>
  </w:style>
  <w:style w:type="character" w:styleId="a9">
    <w:name w:val="Emphasis"/>
    <w:basedOn w:val="a2"/>
    <w:qFormat/>
    <w:rsid w:val="006714FF"/>
    <w:rPr>
      <w:i/>
      <w:iCs/>
    </w:rPr>
  </w:style>
  <w:style w:type="character" w:styleId="aa">
    <w:name w:val="Hyperlink"/>
    <w:basedOn w:val="a2"/>
    <w:rsid w:val="006714FF"/>
    <w:rPr>
      <w:color w:val="0000FF"/>
      <w:u w:val="single"/>
    </w:rPr>
  </w:style>
  <w:style w:type="character" w:styleId="HTML1">
    <w:name w:val="HTML Keyboard"/>
    <w:basedOn w:val="a2"/>
    <w:rsid w:val="006714FF"/>
    <w:rPr>
      <w:rFonts w:ascii="Courier New" w:hAnsi="Courier New" w:cs="Courier New"/>
      <w:sz w:val="20"/>
      <w:szCs w:val="20"/>
    </w:rPr>
  </w:style>
  <w:style w:type="character" w:styleId="HTML2">
    <w:name w:val="HTML Code"/>
    <w:basedOn w:val="a2"/>
    <w:rsid w:val="006714FF"/>
    <w:rPr>
      <w:rFonts w:ascii="Courier New" w:hAnsi="Courier New" w:cs="Courier New"/>
      <w:sz w:val="20"/>
      <w:szCs w:val="20"/>
    </w:rPr>
  </w:style>
  <w:style w:type="character" w:styleId="ab">
    <w:name w:val="page number"/>
    <w:basedOn w:val="a2"/>
    <w:rsid w:val="006714FF"/>
  </w:style>
  <w:style w:type="character" w:styleId="ac">
    <w:name w:val="line number"/>
    <w:basedOn w:val="a2"/>
    <w:rsid w:val="006714FF"/>
  </w:style>
  <w:style w:type="character" w:styleId="HTML3">
    <w:name w:val="HTML Definition"/>
    <w:basedOn w:val="a2"/>
    <w:rsid w:val="006714FF"/>
    <w:rPr>
      <w:i/>
      <w:iCs/>
    </w:rPr>
  </w:style>
  <w:style w:type="character" w:styleId="HTML4">
    <w:name w:val="HTML Variable"/>
    <w:basedOn w:val="a2"/>
    <w:rsid w:val="006714FF"/>
    <w:rPr>
      <w:i/>
      <w:iCs/>
    </w:rPr>
  </w:style>
  <w:style w:type="character" w:styleId="HTML5">
    <w:name w:val="HTML Typewriter"/>
    <w:basedOn w:val="a2"/>
    <w:rsid w:val="006714FF"/>
    <w:rPr>
      <w:rFonts w:ascii="Courier New" w:hAnsi="Courier New" w:cs="Courier New"/>
      <w:sz w:val="20"/>
      <w:szCs w:val="20"/>
    </w:rPr>
  </w:style>
  <w:style w:type="character" w:styleId="ad">
    <w:name w:val="Strong"/>
    <w:basedOn w:val="a2"/>
    <w:qFormat/>
    <w:rsid w:val="006714FF"/>
    <w:rPr>
      <w:b/>
      <w:bCs/>
    </w:rPr>
  </w:style>
  <w:style w:type="character" w:styleId="HTML6">
    <w:name w:val="HTML Cite"/>
    <w:basedOn w:val="a2"/>
    <w:rsid w:val="006714FF"/>
    <w:rPr>
      <w:i/>
      <w:iCs/>
    </w:rPr>
  </w:style>
  <w:style w:type="paragraph" w:styleId="ae">
    <w:name w:val="Balloon Text"/>
    <w:basedOn w:val="a1"/>
    <w:rsid w:val="006714FF"/>
    <w:rPr>
      <w:sz w:val="16"/>
      <w:szCs w:val="16"/>
    </w:rPr>
  </w:style>
  <w:style w:type="paragraph" w:styleId="52">
    <w:name w:val="List 5"/>
    <w:basedOn w:val="a1"/>
    <w:rsid w:val="006714FF"/>
    <w:pPr>
      <w:ind w:left="1800" w:hanging="360"/>
    </w:pPr>
  </w:style>
  <w:style w:type="paragraph" w:styleId="af">
    <w:name w:val="List Continue"/>
    <w:basedOn w:val="a1"/>
    <w:rsid w:val="006714FF"/>
    <w:pPr>
      <w:spacing w:after="120"/>
      <w:ind w:left="360"/>
    </w:pPr>
  </w:style>
  <w:style w:type="paragraph" w:styleId="22">
    <w:name w:val="Body Text 2"/>
    <w:basedOn w:val="a1"/>
    <w:rsid w:val="006714FF"/>
    <w:pPr>
      <w:spacing w:after="120" w:line="480" w:lineRule="auto"/>
    </w:pPr>
  </w:style>
  <w:style w:type="paragraph" w:styleId="5">
    <w:name w:val="List Number 5"/>
    <w:basedOn w:val="a1"/>
    <w:rsid w:val="006714FF"/>
    <w:pPr>
      <w:numPr>
        <w:numId w:val="1"/>
      </w:numPr>
    </w:pPr>
  </w:style>
  <w:style w:type="paragraph" w:styleId="af0">
    <w:name w:val="Closing"/>
    <w:basedOn w:val="a1"/>
    <w:rsid w:val="006714FF"/>
    <w:pPr>
      <w:ind w:left="4320"/>
    </w:pPr>
  </w:style>
  <w:style w:type="paragraph" w:styleId="af1">
    <w:name w:val="Normal Indent"/>
    <w:basedOn w:val="a1"/>
    <w:rsid w:val="006714FF"/>
    <w:pPr>
      <w:ind w:left="708"/>
    </w:pPr>
  </w:style>
  <w:style w:type="paragraph" w:styleId="23">
    <w:name w:val="envelope return"/>
    <w:basedOn w:val="a1"/>
    <w:rsid w:val="006714FF"/>
    <w:rPr>
      <w:rFonts w:ascii="Arial" w:hAnsi="Arial" w:cs="Arial"/>
      <w:sz w:val="20"/>
    </w:rPr>
  </w:style>
  <w:style w:type="paragraph" w:styleId="af2">
    <w:name w:val="Plain Text"/>
    <w:basedOn w:val="a1"/>
    <w:rsid w:val="006714FF"/>
    <w:rPr>
      <w:rFonts w:ascii="Courier New" w:hAnsi="Courier New" w:cs="Courier New"/>
      <w:sz w:val="20"/>
    </w:rPr>
  </w:style>
  <w:style w:type="paragraph" w:styleId="32">
    <w:name w:val="Body Text Indent 3"/>
    <w:basedOn w:val="a1"/>
    <w:rsid w:val="006714FF"/>
    <w:pPr>
      <w:spacing w:after="120"/>
      <w:ind w:left="360"/>
    </w:pPr>
    <w:rPr>
      <w:sz w:val="16"/>
      <w:szCs w:val="16"/>
    </w:rPr>
  </w:style>
  <w:style w:type="paragraph" w:styleId="af3">
    <w:name w:val="endnote text"/>
    <w:basedOn w:val="a1"/>
    <w:rsid w:val="006714FF"/>
    <w:pPr>
      <w:snapToGrid w:val="0"/>
    </w:pPr>
  </w:style>
  <w:style w:type="paragraph" w:styleId="af4">
    <w:name w:val="caption"/>
    <w:basedOn w:val="a1"/>
    <w:next w:val="a1"/>
    <w:semiHidden/>
    <w:unhideWhenUsed/>
    <w:qFormat/>
    <w:rsid w:val="006714FF"/>
    <w:rPr>
      <w:rFonts w:ascii="Arial" w:eastAsia="SimHei" w:hAnsi="Arial" w:cs="Arial"/>
      <w:sz w:val="20"/>
    </w:rPr>
  </w:style>
  <w:style w:type="paragraph" w:styleId="af5">
    <w:name w:val="annotation text"/>
    <w:basedOn w:val="a1"/>
    <w:rsid w:val="006714FF"/>
  </w:style>
  <w:style w:type="paragraph" w:styleId="10">
    <w:name w:val="index 1"/>
    <w:basedOn w:val="a1"/>
    <w:next w:val="a1"/>
    <w:rsid w:val="006714FF"/>
  </w:style>
  <w:style w:type="paragraph" w:styleId="af6">
    <w:name w:val="annotation subject"/>
    <w:basedOn w:val="af5"/>
    <w:next w:val="af5"/>
    <w:rsid w:val="006714FF"/>
    <w:rPr>
      <w:b/>
      <w:bCs/>
    </w:rPr>
  </w:style>
  <w:style w:type="paragraph" w:styleId="af7">
    <w:name w:val="Document Map"/>
    <w:basedOn w:val="a1"/>
    <w:rsid w:val="006714FF"/>
    <w:pPr>
      <w:shd w:val="clear" w:color="auto" w:fill="000080"/>
    </w:pPr>
  </w:style>
  <w:style w:type="paragraph" w:styleId="af8">
    <w:name w:val="footnote text"/>
    <w:basedOn w:val="a1"/>
    <w:rsid w:val="006714FF"/>
    <w:pPr>
      <w:snapToGrid w:val="0"/>
    </w:pPr>
    <w:rPr>
      <w:sz w:val="18"/>
      <w:szCs w:val="18"/>
    </w:rPr>
  </w:style>
  <w:style w:type="paragraph" w:styleId="80">
    <w:name w:val="toc 8"/>
    <w:basedOn w:val="a1"/>
    <w:next w:val="a1"/>
    <w:rsid w:val="006714FF"/>
    <w:pPr>
      <w:ind w:leftChars="1400" w:left="2940"/>
    </w:pPr>
  </w:style>
  <w:style w:type="paragraph" w:styleId="24">
    <w:name w:val="index 2"/>
    <w:basedOn w:val="a1"/>
    <w:next w:val="a1"/>
    <w:rsid w:val="006714FF"/>
    <w:pPr>
      <w:ind w:leftChars="200" w:left="200"/>
    </w:pPr>
  </w:style>
  <w:style w:type="paragraph" w:styleId="3">
    <w:name w:val="List Number 3"/>
    <w:basedOn w:val="a1"/>
    <w:rsid w:val="006714FF"/>
    <w:pPr>
      <w:numPr>
        <w:numId w:val="2"/>
      </w:numPr>
    </w:pPr>
  </w:style>
  <w:style w:type="paragraph" w:styleId="HTML7">
    <w:name w:val="HTML Address"/>
    <w:basedOn w:val="a1"/>
    <w:rsid w:val="006714FF"/>
    <w:rPr>
      <w:i/>
      <w:iCs/>
    </w:rPr>
  </w:style>
  <w:style w:type="paragraph" w:styleId="70">
    <w:name w:val="index 7"/>
    <w:basedOn w:val="a1"/>
    <w:next w:val="a1"/>
    <w:rsid w:val="006714FF"/>
    <w:pPr>
      <w:ind w:leftChars="1200" w:left="1200"/>
    </w:pPr>
  </w:style>
  <w:style w:type="paragraph" w:styleId="33">
    <w:name w:val="index 3"/>
    <w:basedOn w:val="a1"/>
    <w:next w:val="a1"/>
    <w:rsid w:val="006714FF"/>
    <w:pPr>
      <w:ind w:leftChars="400" w:left="400"/>
    </w:pPr>
  </w:style>
  <w:style w:type="paragraph" w:styleId="53">
    <w:name w:val="index 5"/>
    <w:basedOn w:val="a1"/>
    <w:next w:val="a1"/>
    <w:rsid w:val="006714FF"/>
    <w:pPr>
      <w:ind w:leftChars="800" w:left="800"/>
    </w:pPr>
  </w:style>
  <w:style w:type="paragraph" w:styleId="42">
    <w:name w:val="index 4"/>
    <w:basedOn w:val="a1"/>
    <w:next w:val="a1"/>
    <w:rsid w:val="006714FF"/>
    <w:pPr>
      <w:ind w:leftChars="600" w:left="600"/>
    </w:pPr>
  </w:style>
  <w:style w:type="paragraph" w:styleId="af9">
    <w:name w:val="header"/>
    <w:basedOn w:val="a1"/>
    <w:rsid w:val="006714FF"/>
    <w:pPr>
      <w:tabs>
        <w:tab w:val="center" w:pos="4153"/>
        <w:tab w:val="right" w:pos="8306"/>
      </w:tabs>
    </w:pPr>
  </w:style>
  <w:style w:type="paragraph" w:styleId="90">
    <w:name w:val="toc 9"/>
    <w:basedOn w:val="a1"/>
    <w:next w:val="a1"/>
    <w:rsid w:val="006714FF"/>
    <w:pPr>
      <w:ind w:leftChars="1600" w:left="3360"/>
    </w:pPr>
  </w:style>
  <w:style w:type="paragraph" w:styleId="71">
    <w:name w:val="toc 7"/>
    <w:basedOn w:val="a1"/>
    <w:next w:val="a1"/>
    <w:rsid w:val="006714FF"/>
    <w:pPr>
      <w:ind w:leftChars="1200" w:left="2520"/>
    </w:pPr>
  </w:style>
  <w:style w:type="paragraph" w:styleId="60">
    <w:name w:val="index 6"/>
    <w:basedOn w:val="a1"/>
    <w:next w:val="a1"/>
    <w:rsid w:val="006714FF"/>
    <w:pPr>
      <w:ind w:leftChars="1000" w:left="1000"/>
    </w:pPr>
  </w:style>
  <w:style w:type="paragraph" w:styleId="afa">
    <w:name w:val="envelope address"/>
    <w:basedOn w:val="a1"/>
    <w:rsid w:val="006714FF"/>
    <w:pPr>
      <w:framePr w:w="7920" w:h="1980" w:hRule="exact" w:hSpace="180" w:wrap="around" w:hAnchor="page" w:xAlign="center" w:yAlign="bottom"/>
      <w:ind w:left="2880"/>
    </w:pPr>
    <w:rPr>
      <w:rFonts w:ascii="Arial" w:hAnsi="Arial" w:cs="Arial"/>
    </w:rPr>
  </w:style>
  <w:style w:type="paragraph" w:styleId="81">
    <w:name w:val="index 8"/>
    <w:basedOn w:val="a1"/>
    <w:next w:val="a1"/>
    <w:rsid w:val="006714FF"/>
    <w:pPr>
      <w:ind w:leftChars="1400" w:left="1400"/>
    </w:pPr>
  </w:style>
  <w:style w:type="paragraph" w:styleId="afb">
    <w:name w:val="Body Text"/>
    <w:basedOn w:val="a1"/>
    <w:rsid w:val="006714FF"/>
    <w:pPr>
      <w:spacing w:after="120"/>
    </w:pPr>
  </w:style>
  <w:style w:type="paragraph" w:styleId="91">
    <w:name w:val="index 9"/>
    <w:basedOn w:val="a1"/>
    <w:next w:val="a1"/>
    <w:rsid w:val="006714FF"/>
    <w:pPr>
      <w:ind w:leftChars="1600" w:left="1600"/>
    </w:pPr>
  </w:style>
  <w:style w:type="paragraph" w:styleId="4">
    <w:name w:val="List Number 4"/>
    <w:basedOn w:val="a1"/>
    <w:rsid w:val="006714FF"/>
    <w:pPr>
      <w:numPr>
        <w:numId w:val="3"/>
      </w:numPr>
    </w:pPr>
  </w:style>
  <w:style w:type="paragraph" w:styleId="afc">
    <w:name w:val="toa heading"/>
    <w:basedOn w:val="a1"/>
    <w:next w:val="a1"/>
    <w:rsid w:val="006714FF"/>
    <w:pPr>
      <w:spacing w:before="120"/>
    </w:pPr>
    <w:rPr>
      <w:rFonts w:ascii="Arial" w:hAnsi="Arial" w:cs="Arial"/>
    </w:rPr>
  </w:style>
  <w:style w:type="paragraph" w:styleId="afd">
    <w:name w:val="index heading"/>
    <w:basedOn w:val="a1"/>
    <w:next w:val="10"/>
    <w:rsid w:val="006714FF"/>
    <w:rPr>
      <w:rFonts w:ascii="Arial" w:hAnsi="Arial" w:cs="Arial"/>
      <w:b/>
      <w:bCs/>
    </w:rPr>
  </w:style>
  <w:style w:type="paragraph" w:styleId="11">
    <w:name w:val="toc 1"/>
    <w:basedOn w:val="a1"/>
    <w:next w:val="a1"/>
    <w:rsid w:val="006714FF"/>
  </w:style>
  <w:style w:type="paragraph" w:styleId="afe">
    <w:name w:val="table of authorities"/>
    <w:basedOn w:val="a1"/>
    <w:next w:val="a1"/>
    <w:rsid w:val="006714FF"/>
    <w:pPr>
      <w:ind w:leftChars="200" w:left="420"/>
    </w:pPr>
  </w:style>
  <w:style w:type="paragraph" w:styleId="aff">
    <w:name w:val="macro"/>
    <w:rsid w:val="006714FF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Theme="minorEastAsia" w:hAnsi="Courier New" w:cs="Courier New"/>
      <w:kern w:val="2"/>
      <w:sz w:val="24"/>
      <w:szCs w:val="24"/>
      <w:lang w:val="en-US" w:eastAsia="zh-CN"/>
    </w:rPr>
  </w:style>
  <w:style w:type="paragraph" w:styleId="61">
    <w:name w:val="toc 6"/>
    <w:basedOn w:val="a1"/>
    <w:next w:val="a1"/>
    <w:rsid w:val="006714FF"/>
    <w:pPr>
      <w:ind w:leftChars="1000" w:left="2100"/>
    </w:pPr>
  </w:style>
  <w:style w:type="paragraph" w:styleId="aff0">
    <w:name w:val="table of figures"/>
    <w:basedOn w:val="a1"/>
    <w:next w:val="a1"/>
    <w:rsid w:val="006714FF"/>
    <w:pPr>
      <w:ind w:leftChars="200" w:left="200" w:hangingChars="200" w:hanging="200"/>
    </w:pPr>
  </w:style>
  <w:style w:type="paragraph" w:styleId="34">
    <w:name w:val="toc 3"/>
    <w:basedOn w:val="a1"/>
    <w:next w:val="a1"/>
    <w:rsid w:val="006714FF"/>
    <w:pPr>
      <w:ind w:leftChars="400" w:left="840"/>
    </w:pPr>
  </w:style>
  <w:style w:type="paragraph" w:styleId="25">
    <w:name w:val="toc 2"/>
    <w:basedOn w:val="a1"/>
    <w:next w:val="a1"/>
    <w:rsid w:val="006714FF"/>
    <w:pPr>
      <w:ind w:leftChars="200" w:left="420"/>
    </w:pPr>
  </w:style>
  <w:style w:type="paragraph" w:styleId="43">
    <w:name w:val="toc 4"/>
    <w:basedOn w:val="a1"/>
    <w:next w:val="a1"/>
    <w:rsid w:val="006714FF"/>
    <w:pPr>
      <w:ind w:leftChars="600" w:left="1260"/>
    </w:pPr>
  </w:style>
  <w:style w:type="paragraph" w:styleId="54">
    <w:name w:val="toc 5"/>
    <w:basedOn w:val="a1"/>
    <w:next w:val="a1"/>
    <w:rsid w:val="006714FF"/>
    <w:pPr>
      <w:ind w:leftChars="800" w:left="1680"/>
    </w:pPr>
  </w:style>
  <w:style w:type="paragraph" w:styleId="aff1">
    <w:name w:val="Note Heading"/>
    <w:basedOn w:val="a1"/>
    <w:next w:val="a1"/>
    <w:rsid w:val="006714FF"/>
  </w:style>
  <w:style w:type="paragraph" w:styleId="aff2">
    <w:name w:val="Date"/>
    <w:basedOn w:val="a1"/>
    <w:next w:val="a1"/>
    <w:rsid w:val="006714FF"/>
  </w:style>
  <w:style w:type="paragraph" w:styleId="50">
    <w:name w:val="List Bullet 5"/>
    <w:basedOn w:val="a1"/>
    <w:rsid w:val="006714FF"/>
    <w:pPr>
      <w:numPr>
        <w:numId w:val="4"/>
      </w:numPr>
    </w:pPr>
  </w:style>
  <w:style w:type="paragraph" w:styleId="aff3">
    <w:name w:val="Body Text First Indent"/>
    <w:basedOn w:val="afb"/>
    <w:rsid w:val="006714FF"/>
    <w:pPr>
      <w:ind w:firstLine="210"/>
    </w:pPr>
  </w:style>
  <w:style w:type="paragraph" w:styleId="26">
    <w:name w:val="Body Text First Indent 2"/>
    <w:basedOn w:val="aff4"/>
    <w:rsid w:val="006714FF"/>
    <w:pPr>
      <w:ind w:firstLine="210"/>
    </w:pPr>
  </w:style>
  <w:style w:type="paragraph" w:styleId="aff4">
    <w:name w:val="Body Text Indent"/>
    <w:basedOn w:val="a1"/>
    <w:rsid w:val="006714FF"/>
    <w:pPr>
      <w:spacing w:after="120"/>
      <w:ind w:left="360"/>
    </w:pPr>
  </w:style>
  <w:style w:type="paragraph" w:styleId="40">
    <w:name w:val="List Bullet 4"/>
    <w:basedOn w:val="a1"/>
    <w:rsid w:val="006714FF"/>
    <w:pPr>
      <w:numPr>
        <w:numId w:val="5"/>
      </w:numPr>
    </w:pPr>
  </w:style>
  <w:style w:type="paragraph" w:styleId="a0">
    <w:name w:val="List Bullet"/>
    <w:basedOn w:val="a1"/>
    <w:rsid w:val="006714FF"/>
    <w:pPr>
      <w:numPr>
        <w:numId w:val="6"/>
      </w:numPr>
    </w:pPr>
  </w:style>
  <w:style w:type="paragraph" w:styleId="20">
    <w:name w:val="List Bullet 2"/>
    <w:basedOn w:val="a1"/>
    <w:rsid w:val="006714FF"/>
    <w:pPr>
      <w:numPr>
        <w:numId w:val="7"/>
      </w:numPr>
    </w:pPr>
  </w:style>
  <w:style w:type="paragraph" w:styleId="30">
    <w:name w:val="List Bullet 3"/>
    <w:basedOn w:val="a1"/>
    <w:rsid w:val="006714FF"/>
    <w:pPr>
      <w:numPr>
        <w:numId w:val="8"/>
      </w:numPr>
    </w:pPr>
  </w:style>
  <w:style w:type="paragraph" w:styleId="aff5">
    <w:name w:val="Title"/>
    <w:basedOn w:val="a1"/>
    <w:qFormat/>
    <w:rsid w:val="006714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6">
    <w:name w:val="footer"/>
    <w:basedOn w:val="a1"/>
    <w:rsid w:val="006714FF"/>
    <w:pPr>
      <w:tabs>
        <w:tab w:val="center" w:pos="4153"/>
        <w:tab w:val="right" w:pos="8306"/>
      </w:tabs>
    </w:pPr>
  </w:style>
  <w:style w:type="paragraph" w:styleId="a">
    <w:name w:val="List Number"/>
    <w:basedOn w:val="a1"/>
    <w:rsid w:val="006714FF"/>
    <w:pPr>
      <w:numPr>
        <w:numId w:val="9"/>
      </w:numPr>
    </w:pPr>
  </w:style>
  <w:style w:type="paragraph" w:styleId="2">
    <w:name w:val="List Number 2"/>
    <w:basedOn w:val="a1"/>
    <w:rsid w:val="006714FF"/>
    <w:pPr>
      <w:numPr>
        <w:numId w:val="10"/>
      </w:numPr>
    </w:pPr>
  </w:style>
  <w:style w:type="paragraph" w:styleId="aff7">
    <w:name w:val="List"/>
    <w:basedOn w:val="a1"/>
    <w:rsid w:val="006714FF"/>
    <w:pPr>
      <w:ind w:left="360" w:hanging="360"/>
    </w:pPr>
  </w:style>
  <w:style w:type="paragraph" w:styleId="aff8">
    <w:name w:val="Normal (Web)"/>
    <w:rsid w:val="006714FF"/>
    <w:pPr>
      <w:spacing w:beforeAutospacing="1" w:afterAutospacing="1"/>
    </w:pPr>
    <w:rPr>
      <w:sz w:val="24"/>
      <w:szCs w:val="24"/>
      <w:lang w:val="en-US" w:eastAsia="zh-CN"/>
    </w:rPr>
  </w:style>
  <w:style w:type="paragraph" w:styleId="35">
    <w:name w:val="Body Text 3"/>
    <w:basedOn w:val="a1"/>
    <w:rsid w:val="006714FF"/>
    <w:pPr>
      <w:spacing w:after="120"/>
    </w:pPr>
    <w:rPr>
      <w:sz w:val="16"/>
      <w:szCs w:val="16"/>
    </w:rPr>
  </w:style>
  <w:style w:type="paragraph" w:styleId="27">
    <w:name w:val="Body Text Indent 2"/>
    <w:basedOn w:val="a1"/>
    <w:rsid w:val="006714FF"/>
    <w:pPr>
      <w:spacing w:after="120" w:line="480" w:lineRule="auto"/>
      <w:ind w:left="360"/>
    </w:pPr>
  </w:style>
  <w:style w:type="paragraph" w:styleId="aff9">
    <w:name w:val="Subtitle"/>
    <w:basedOn w:val="a1"/>
    <w:qFormat/>
    <w:rsid w:val="006714FF"/>
    <w:pPr>
      <w:spacing w:after="60"/>
      <w:jc w:val="center"/>
      <w:outlineLvl w:val="1"/>
    </w:pPr>
    <w:rPr>
      <w:rFonts w:ascii="Arial" w:hAnsi="Arial" w:cs="Arial"/>
    </w:rPr>
  </w:style>
  <w:style w:type="paragraph" w:styleId="affa">
    <w:name w:val="Signature"/>
    <w:basedOn w:val="a1"/>
    <w:rsid w:val="006714FF"/>
    <w:pPr>
      <w:ind w:left="4320"/>
    </w:pPr>
  </w:style>
  <w:style w:type="paragraph" w:styleId="affb">
    <w:name w:val="Salutation"/>
    <w:basedOn w:val="a1"/>
    <w:next w:val="a1"/>
    <w:rsid w:val="006714FF"/>
  </w:style>
  <w:style w:type="paragraph" w:styleId="28">
    <w:name w:val="List Continue 2"/>
    <w:basedOn w:val="a1"/>
    <w:rsid w:val="006714FF"/>
    <w:pPr>
      <w:spacing w:after="120"/>
      <w:ind w:left="720"/>
    </w:pPr>
  </w:style>
  <w:style w:type="paragraph" w:styleId="36">
    <w:name w:val="List Continue 3"/>
    <w:basedOn w:val="a1"/>
    <w:rsid w:val="006714FF"/>
    <w:pPr>
      <w:spacing w:after="120"/>
      <w:ind w:left="1080"/>
    </w:pPr>
  </w:style>
  <w:style w:type="paragraph" w:styleId="44">
    <w:name w:val="List Continue 4"/>
    <w:basedOn w:val="a1"/>
    <w:rsid w:val="006714FF"/>
    <w:pPr>
      <w:spacing w:after="120"/>
      <w:ind w:left="1440"/>
    </w:pPr>
  </w:style>
  <w:style w:type="paragraph" w:styleId="55">
    <w:name w:val="List Continue 5"/>
    <w:basedOn w:val="a1"/>
    <w:rsid w:val="006714FF"/>
    <w:pPr>
      <w:spacing w:after="120"/>
      <w:ind w:left="1800"/>
    </w:pPr>
  </w:style>
  <w:style w:type="paragraph" w:styleId="29">
    <w:name w:val="List 2"/>
    <w:basedOn w:val="a1"/>
    <w:rsid w:val="006714FF"/>
    <w:pPr>
      <w:ind w:left="720" w:hanging="360"/>
    </w:pPr>
  </w:style>
  <w:style w:type="paragraph" w:styleId="37">
    <w:name w:val="List 3"/>
    <w:basedOn w:val="a1"/>
    <w:rsid w:val="006714FF"/>
    <w:pPr>
      <w:ind w:left="1080" w:hanging="360"/>
    </w:pPr>
  </w:style>
  <w:style w:type="paragraph" w:styleId="45">
    <w:name w:val="List 4"/>
    <w:basedOn w:val="a1"/>
    <w:rsid w:val="006714FF"/>
    <w:pPr>
      <w:ind w:left="1440" w:hanging="360"/>
    </w:pPr>
  </w:style>
  <w:style w:type="paragraph" w:styleId="HTML8">
    <w:name w:val="HTML Preformatted"/>
    <w:basedOn w:val="a1"/>
    <w:rsid w:val="006714FF"/>
    <w:rPr>
      <w:rFonts w:ascii="Courier New" w:hAnsi="Courier New" w:cs="Courier New"/>
      <w:sz w:val="20"/>
    </w:rPr>
  </w:style>
  <w:style w:type="paragraph" w:styleId="affc">
    <w:name w:val="Block Text"/>
    <w:basedOn w:val="a1"/>
    <w:rsid w:val="006714FF"/>
    <w:pPr>
      <w:spacing w:after="120"/>
      <w:ind w:left="1440" w:right="1440"/>
    </w:pPr>
  </w:style>
  <w:style w:type="paragraph" w:styleId="affd">
    <w:name w:val="Message Header"/>
    <w:basedOn w:val="a1"/>
    <w:rsid w:val="006714F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fe">
    <w:name w:val="E-mail Signature"/>
    <w:basedOn w:val="a1"/>
    <w:rsid w:val="006714FF"/>
  </w:style>
  <w:style w:type="table" w:styleId="2a">
    <w:name w:val="Table Colorful 2"/>
    <w:basedOn w:val="a3"/>
    <w:rsid w:val="006714FF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b">
    <w:name w:val="Table Grid 2"/>
    <w:basedOn w:val="a3"/>
    <w:rsid w:val="006714FF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">
    <w:name w:val="Table Subtle 1"/>
    <w:basedOn w:val="a3"/>
    <w:rsid w:val="006714F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">
    <w:name w:val="Table Theme"/>
    <w:basedOn w:val="a3"/>
    <w:rsid w:val="006714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Table Web 3"/>
    <w:basedOn w:val="a3"/>
    <w:rsid w:val="006714FF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62">
    <w:name w:val="Table Grid 6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3">
    <w:name w:val="Table Simple 1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">
    <w:name w:val="Table Grid 1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3D effects 2"/>
    <w:basedOn w:val="a3"/>
    <w:rsid w:val="006714FF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5">
    <w:name w:val="Table List 5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6">
    <w:name w:val="Table Classic 4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0">
    <w:name w:val="Table Grid"/>
    <w:basedOn w:val="a3"/>
    <w:rsid w:val="006714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Classic 1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56">
    <w:name w:val="Table Grid 5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38">
    <w:name w:val="Table 3D effects 3"/>
    <w:basedOn w:val="a3"/>
    <w:rsid w:val="006714FF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9">
    <w:name w:val="Table Columns 3"/>
    <w:basedOn w:val="a3"/>
    <w:rsid w:val="006714FF"/>
    <w:pPr>
      <w:widowControl w:val="0"/>
      <w:jc w:val="both"/>
    </w:pPr>
    <w:rPr>
      <w:b/>
      <w:bCs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47">
    <w:name w:val="Table Columns 4"/>
    <w:basedOn w:val="a3"/>
    <w:rsid w:val="006714FF"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3a">
    <w:name w:val="Table Classic 3"/>
    <w:basedOn w:val="a3"/>
    <w:rsid w:val="006714FF"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f1">
    <w:name w:val="Table Professional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afff2">
    <w:name w:val="Table Elegant"/>
    <w:basedOn w:val="a3"/>
    <w:rsid w:val="006714FF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">
    <w:name w:val="Table Colorful 1"/>
    <w:basedOn w:val="a3"/>
    <w:rsid w:val="006714FF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30">
    <w:name w:val="Table List 3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">
    <w:name w:val="Table Web 2"/>
    <w:basedOn w:val="a3"/>
    <w:rsid w:val="006714FF"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7">
    <w:name w:val="Table List 7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single" w:sz="12" w:space="0" w:color="008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afff3">
    <w:name w:val="Table Contemporary"/>
    <w:basedOn w:val="a3"/>
    <w:rsid w:val="006714FF"/>
    <w:pPr>
      <w:widowControl w:val="0"/>
      <w:jc w:val="both"/>
    </w:p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-6">
    <w:name w:val="Table List 6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48">
    <w:name w:val="Table Grid 4"/>
    <w:basedOn w:val="a3"/>
    <w:rsid w:val="006714FF"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">
    <w:name w:val="Table Columns 1"/>
    <w:basedOn w:val="a3"/>
    <w:rsid w:val="006714FF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top w:val="nil"/>
          <w:left w:val="doub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8">
    <w:name w:val="Table List 8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3b">
    <w:name w:val="Table Grid 3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d">
    <w:name w:val="Table Subtle 2"/>
    <w:basedOn w:val="a3"/>
    <w:rsid w:val="006714FF"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4">
    <w:name w:val="Table List 4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-1">
    <w:name w:val="Table List 1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10">
    <w:name w:val="Table Web 1"/>
    <w:basedOn w:val="a3"/>
    <w:rsid w:val="006714FF"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c">
    <w:name w:val="Table Colorful 3"/>
    <w:basedOn w:val="a3"/>
    <w:rsid w:val="006714FF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sz="36" w:space="0" w:color="000000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57">
    <w:name w:val="Table Columns 5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2e">
    <w:name w:val="Table Classic 2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72">
    <w:name w:val="Table Grid 7"/>
    <w:basedOn w:val="a3"/>
    <w:rsid w:val="006714FF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18">
    <w:name w:val="Table 3D effects 1"/>
    <w:basedOn w:val="a3"/>
    <w:rsid w:val="006714F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sz="6" w:space="0" w:color="80808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Columns 2"/>
    <w:basedOn w:val="a3"/>
    <w:rsid w:val="006714FF"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0">
    <w:name w:val="Table Simple 2"/>
    <w:basedOn w:val="a3"/>
    <w:rsid w:val="006714FF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3d">
    <w:name w:val="Table Simple 3"/>
    <w:basedOn w:val="a3"/>
    <w:rsid w:val="006714FF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82">
    <w:name w:val="Table Grid 8"/>
    <w:basedOn w:val="a3"/>
    <w:rsid w:val="006714FF"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-20">
    <w:name w:val="Table List 2"/>
    <w:basedOn w:val="a3"/>
    <w:rsid w:val="006714FF"/>
    <w:pPr>
      <w:widowControl w:val="0"/>
      <w:jc w:val="both"/>
    </w:p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9">
    <w:name w:val="Стиль1"/>
    <w:basedOn w:val="a1"/>
    <w:rsid w:val="006714FF"/>
    <w:pPr>
      <w:wordWrap w:val="0"/>
      <w:jc w:val="right"/>
    </w:pPr>
    <w:rPr>
      <w:rFonts w:eastAsiaTheme="minorEastAsia"/>
      <w:b/>
      <w:sz w:val="28"/>
      <w:szCs w:val="28"/>
      <w:lang w:eastAsia="en-US"/>
    </w:rPr>
  </w:style>
  <w:style w:type="paragraph" w:customStyle="1" w:styleId="2f1">
    <w:name w:val="Стиль2"/>
    <w:basedOn w:val="a1"/>
    <w:rsid w:val="006714FF"/>
    <w:pPr>
      <w:wordWrap w:val="0"/>
      <w:jc w:val="both"/>
    </w:pPr>
    <w:rPr>
      <w:rFonts w:eastAsiaTheme="minorEastAsia"/>
      <w:b/>
      <w:sz w:val="28"/>
      <w:szCs w:val="28"/>
      <w:lang w:eastAsia="en-US"/>
    </w:rPr>
  </w:style>
  <w:style w:type="paragraph" w:customStyle="1" w:styleId="3e">
    <w:name w:val="Стиль3"/>
    <w:basedOn w:val="a1"/>
    <w:rsid w:val="006714FF"/>
    <w:pPr>
      <w:wordWrap w:val="0"/>
      <w:jc w:val="right"/>
    </w:pPr>
    <w:rPr>
      <w:rFonts w:eastAsiaTheme="minorEastAsia"/>
      <w:b/>
      <w:sz w:val="28"/>
      <w:szCs w:val="28"/>
      <w:lang w:eastAsia="en-US"/>
    </w:rPr>
  </w:style>
  <w:style w:type="paragraph" w:styleId="afff4">
    <w:name w:val="No Spacing"/>
    <w:uiPriority w:val="1"/>
    <w:qFormat/>
    <w:rsid w:val="006714FF"/>
    <w:rPr>
      <w:rFonts w:ascii="Calibri" w:eastAsia="Calibri" w:hAnsi="Calibri"/>
      <w:sz w:val="22"/>
      <w:szCs w:val="22"/>
      <w:lang w:eastAsia="en-US"/>
    </w:rPr>
  </w:style>
  <w:style w:type="character" w:customStyle="1" w:styleId="1a">
    <w:name w:val="Заголовок №1_"/>
    <w:link w:val="1b"/>
    <w:rsid w:val="00E66124"/>
    <w:rPr>
      <w:b/>
      <w:bCs/>
      <w:shd w:val="clear" w:color="auto" w:fill="FFFFFF"/>
    </w:rPr>
  </w:style>
  <w:style w:type="paragraph" w:customStyle="1" w:styleId="1b">
    <w:name w:val="Заголовок №1"/>
    <w:basedOn w:val="a1"/>
    <w:link w:val="1a"/>
    <w:rsid w:val="00E66124"/>
    <w:pPr>
      <w:widowControl w:val="0"/>
      <w:shd w:val="clear" w:color="auto" w:fill="FFFFFF"/>
      <w:spacing w:after="60" w:line="0" w:lineRule="atLeast"/>
      <w:jc w:val="center"/>
      <w:outlineLvl w:val="0"/>
    </w:pPr>
    <w:rPr>
      <w:rFonts w:eastAsia="SimSun"/>
      <w:b/>
      <w:bCs/>
      <w:sz w:val="20"/>
      <w:szCs w:val="20"/>
    </w:rPr>
  </w:style>
  <w:style w:type="character" w:customStyle="1" w:styleId="2f2">
    <w:name w:val="Основной текст (2)_"/>
    <w:link w:val="2f3"/>
    <w:rsid w:val="00E66124"/>
    <w:rPr>
      <w:shd w:val="clear" w:color="auto" w:fill="FFFFFF"/>
    </w:rPr>
  </w:style>
  <w:style w:type="paragraph" w:customStyle="1" w:styleId="2f3">
    <w:name w:val="Основной текст (2)"/>
    <w:basedOn w:val="a1"/>
    <w:link w:val="2f2"/>
    <w:rsid w:val="00E66124"/>
    <w:pPr>
      <w:widowControl w:val="0"/>
      <w:shd w:val="clear" w:color="auto" w:fill="FFFFFF"/>
      <w:spacing w:line="274" w:lineRule="exact"/>
    </w:pPr>
    <w:rPr>
      <w:rFonts w:eastAsia="SimSun"/>
      <w:sz w:val="20"/>
      <w:szCs w:val="20"/>
    </w:rPr>
  </w:style>
  <w:style w:type="character" w:customStyle="1" w:styleId="2f4">
    <w:name w:val="Основной текст (2) + Полужирный"/>
    <w:rsid w:val="00E661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kp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15</cp:revision>
  <cp:lastPrinted>2021-12-06T08:20:00Z</cp:lastPrinted>
  <dcterms:created xsi:type="dcterms:W3CDTF">2021-12-06T06:44:00Z</dcterms:created>
  <dcterms:modified xsi:type="dcterms:W3CDTF">2023-06-09T02:20:00Z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9EA5E50A4BDE48BA94BF6DFE42231F8A</vt:lpwstr>
  </property>
</Properties>
</file>